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A0B20" w14:textId="753BDE19" w:rsidR="007166CE" w:rsidRDefault="00495DC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4C45853" wp14:editId="3649DEBB">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5999B06" w14:textId="77777777" w:rsidR="00493B65" w:rsidRDefault="007166CE" w:rsidP="00493B65">
      <w:pPr>
        <w:pStyle w:val="berschrift1"/>
      </w:pPr>
      <w:r>
        <w:br w:type="page"/>
      </w:r>
      <w:r w:rsidR="00493B65">
        <w:lastRenderedPageBreak/>
        <w:t>Vorwort</w:t>
      </w:r>
    </w:p>
    <w:p w14:paraId="30DD0B33"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2B036B16" w14:textId="77777777" w:rsidR="00F62EE2" w:rsidRDefault="00F62EE2" w:rsidP="00F62EE2">
      <w:r>
        <w:t>Dabei werden zum Teil alte Bücher überarbeitet, neue angeboten oder thematische erstellt, zum Beispiel für die christlichen Feiertage.</w:t>
      </w:r>
    </w:p>
    <w:p w14:paraId="3D2FF060" w14:textId="77777777" w:rsidR="00493B65" w:rsidRDefault="00493B65" w:rsidP="00493B65">
      <w:r>
        <w:t>Euch allen wünsche ich Gottes reichen Segen und dass Ihr für Euch interessante Texte hier findet. Für Anregungen bin ich immer dankbar.</w:t>
      </w:r>
    </w:p>
    <w:p w14:paraId="7325745B" w14:textId="77777777" w:rsidR="00493B65" w:rsidRDefault="00493B65" w:rsidP="00493B65">
      <w:r>
        <w:t>Gruß &amp; Segen,</w:t>
      </w:r>
    </w:p>
    <w:p w14:paraId="7EEDACF5" w14:textId="77777777" w:rsidR="007166CE" w:rsidRDefault="00493B65" w:rsidP="00493B65">
      <w:r>
        <w:t>Andreas</w:t>
      </w:r>
    </w:p>
    <w:p w14:paraId="7F11346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46F3F5D" w14:textId="77777777" w:rsidR="00F02103" w:rsidRPr="00FD56B4" w:rsidRDefault="00F02103" w:rsidP="00F02103">
      <w:pPr>
        <w:spacing w:before="100" w:beforeAutospacing="1" w:after="100" w:afterAutospacing="1" w:line="240" w:lineRule="auto"/>
        <w:outlineLvl w:val="0"/>
        <w:rPr>
          <w:rFonts w:eastAsia="Times New Roman"/>
          <w:b/>
          <w:bCs/>
          <w:kern w:val="36"/>
          <w:sz w:val="48"/>
          <w:szCs w:val="48"/>
          <w:lang w:eastAsia="de-DE"/>
        </w:rPr>
      </w:pPr>
      <w:r w:rsidRPr="00FD56B4">
        <w:rPr>
          <w:rFonts w:eastAsia="Times New Roman"/>
          <w:b/>
          <w:bCs/>
          <w:kern w:val="36"/>
          <w:sz w:val="48"/>
          <w:szCs w:val="48"/>
          <w:lang w:eastAsia="de-DE"/>
        </w:rPr>
        <w:t>Recke Elisabeth von der</w:t>
      </w:r>
      <w:r>
        <w:rPr>
          <w:rFonts w:eastAsia="Times New Roman"/>
          <w:b/>
          <w:bCs/>
          <w:kern w:val="36"/>
          <w:sz w:val="48"/>
          <w:szCs w:val="48"/>
          <w:lang w:eastAsia="de-DE"/>
        </w:rPr>
        <w:t xml:space="preserve"> - Lieder</w:t>
      </w:r>
    </w:p>
    <w:p w14:paraId="1ADEB7CB" w14:textId="77777777" w:rsidR="00F02103" w:rsidRDefault="00F02103" w:rsidP="00F02103">
      <w:pPr>
        <w:pStyle w:val="berschrift1"/>
      </w:pPr>
      <w:r w:rsidRPr="00FD56B4">
        <w:t>Ach Gott! wie mancher von den Tagen</w:t>
      </w:r>
    </w:p>
    <w:p w14:paraId="6D3D9486"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Ach Gott! wie mancher von den Tagen</w:t>
      </w:r>
      <w:r w:rsidRPr="00FD56B4">
        <w:rPr>
          <w:rFonts w:eastAsia="Times New Roman"/>
          <w:szCs w:val="24"/>
          <w:lang w:eastAsia="de-DE"/>
        </w:rPr>
        <w:br/>
        <w:t xml:space="preserve">Der mir </w:t>
      </w:r>
      <w:proofErr w:type="spellStart"/>
      <w:r w:rsidRPr="00FD56B4">
        <w:rPr>
          <w:rFonts w:eastAsia="Times New Roman"/>
          <w:szCs w:val="24"/>
          <w:lang w:eastAsia="de-DE"/>
        </w:rPr>
        <w:t>beschiednen</w:t>
      </w:r>
      <w:proofErr w:type="spellEnd"/>
      <w:r w:rsidRPr="00FD56B4">
        <w:rPr>
          <w:rFonts w:eastAsia="Times New Roman"/>
          <w:szCs w:val="24"/>
          <w:lang w:eastAsia="de-DE"/>
        </w:rPr>
        <w:t xml:space="preserve"> Lebenszeit</w:t>
      </w:r>
      <w:r w:rsidRPr="00FD56B4">
        <w:rPr>
          <w:rFonts w:eastAsia="Times New Roman"/>
          <w:szCs w:val="24"/>
          <w:lang w:eastAsia="de-DE"/>
        </w:rPr>
        <w:br/>
        <w:t>Floh rastlos hin, mich anzuklagen,</w:t>
      </w:r>
      <w:r w:rsidRPr="00FD56B4">
        <w:rPr>
          <w:rFonts w:eastAsia="Times New Roman"/>
          <w:szCs w:val="24"/>
          <w:lang w:eastAsia="de-DE"/>
        </w:rPr>
        <w:br/>
        <w:t>Ins Meer der langen Ewigkeit;</w:t>
      </w:r>
      <w:r w:rsidRPr="00FD56B4">
        <w:rPr>
          <w:rFonts w:eastAsia="Times New Roman"/>
          <w:szCs w:val="24"/>
          <w:lang w:eastAsia="de-DE"/>
        </w:rPr>
        <w:br/>
        <w:t>Nicht jeden hab‘ ich dir gelebt,</w:t>
      </w:r>
      <w:r w:rsidRPr="00FD56B4">
        <w:rPr>
          <w:rFonts w:eastAsia="Times New Roman"/>
          <w:szCs w:val="24"/>
          <w:lang w:eastAsia="de-DE"/>
        </w:rPr>
        <w:br/>
        <w:t>Nicht stets der Tugend nachgestrebt.</w:t>
      </w:r>
    </w:p>
    <w:p w14:paraId="6E77D835"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Gar oft empörte sich im Leiden</w:t>
      </w:r>
      <w:r w:rsidRPr="00FD56B4">
        <w:rPr>
          <w:rFonts w:eastAsia="Times New Roman"/>
          <w:szCs w:val="24"/>
          <w:lang w:eastAsia="de-DE"/>
        </w:rPr>
        <w:br/>
        <w:t>Mein murrend Herz voll Ungeduld;</w:t>
      </w:r>
      <w:r w:rsidRPr="00FD56B4">
        <w:rPr>
          <w:rFonts w:eastAsia="Times New Roman"/>
          <w:szCs w:val="24"/>
          <w:lang w:eastAsia="de-DE"/>
        </w:rPr>
        <w:br/>
        <w:t>Und schenktest du, mein Gott, mir Freuden,</w:t>
      </w:r>
      <w:r w:rsidRPr="00FD56B4">
        <w:rPr>
          <w:rFonts w:eastAsia="Times New Roman"/>
          <w:szCs w:val="24"/>
          <w:lang w:eastAsia="de-DE"/>
        </w:rPr>
        <w:br/>
        <w:t>O! dann vergaß ich deiner Huld,</w:t>
      </w:r>
      <w:r w:rsidRPr="00FD56B4">
        <w:rPr>
          <w:rFonts w:eastAsia="Times New Roman"/>
          <w:szCs w:val="24"/>
          <w:lang w:eastAsia="de-DE"/>
        </w:rPr>
        <w:br/>
        <w:t>Genoss nicht jede, wie ich soll,</w:t>
      </w:r>
      <w:r w:rsidRPr="00FD56B4">
        <w:rPr>
          <w:rFonts w:eastAsia="Times New Roman"/>
          <w:szCs w:val="24"/>
          <w:lang w:eastAsia="de-DE"/>
        </w:rPr>
        <w:br/>
        <w:t>Nicht immer reinen Dankes voll.</w:t>
      </w:r>
    </w:p>
    <w:p w14:paraId="06AE4917"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Und wie betrug ich gegen Brüder</w:t>
      </w:r>
      <w:r w:rsidRPr="00FD56B4">
        <w:rPr>
          <w:rFonts w:eastAsia="Times New Roman"/>
          <w:szCs w:val="24"/>
          <w:lang w:eastAsia="de-DE"/>
        </w:rPr>
        <w:br/>
        <w:t>Bei kränkender Verfolgung mich?</w:t>
      </w:r>
      <w:r w:rsidRPr="00FD56B4">
        <w:rPr>
          <w:rFonts w:eastAsia="Times New Roman"/>
          <w:szCs w:val="24"/>
          <w:lang w:eastAsia="de-DE"/>
        </w:rPr>
        <w:br/>
        <w:t>Sann ich nicht auch auf Rache wieder?</w:t>
      </w:r>
      <w:r w:rsidRPr="00FD56B4">
        <w:rPr>
          <w:rFonts w:eastAsia="Times New Roman"/>
          <w:szCs w:val="24"/>
          <w:lang w:eastAsia="de-DE"/>
        </w:rPr>
        <w:br/>
        <w:t xml:space="preserve">Vergab ich Feinden </w:t>
      </w:r>
      <w:proofErr w:type="spellStart"/>
      <w:r w:rsidRPr="00FD56B4">
        <w:rPr>
          <w:rFonts w:eastAsia="Times New Roman"/>
          <w:szCs w:val="24"/>
          <w:lang w:eastAsia="de-DE"/>
        </w:rPr>
        <w:t>williglich</w:t>
      </w:r>
      <w:proofErr w:type="spellEnd"/>
      <w:r w:rsidRPr="00FD56B4">
        <w:rPr>
          <w:rFonts w:eastAsia="Times New Roman"/>
          <w:szCs w:val="24"/>
          <w:lang w:eastAsia="de-DE"/>
        </w:rPr>
        <w:t>?</w:t>
      </w:r>
      <w:r w:rsidRPr="00FD56B4">
        <w:rPr>
          <w:rFonts w:eastAsia="Times New Roman"/>
          <w:szCs w:val="24"/>
          <w:lang w:eastAsia="de-DE"/>
        </w:rPr>
        <w:br/>
        <w:t>Und bin ich dann auch noch ein Christe</w:t>
      </w:r>
      <w:r w:rsidRPr="00FD56B4">
        <w:rPr>
          <w:rFonts w:eastAsia="Times New Roman"/>
          <w:szCs w:val="24"/>
          <w:lang w:eastAsia="de-DE"/>
        </w:rPr>
        <w:br/>
        <w:t>Wann keine Sanftmut in mir ist?</w:t>
      </w:r>
    </w:p>
    <w:p w14:paraId="6736B71E"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 xml:space="preserve">Dir, </w:t>
      </w:r>
      <w:proofErr w:type="spellStart"/>
      <w:r w:rsidRPr="00FD56B4">
        <w:rPr>
          <w:rFonts w:eastAsia="Times New Roman"/>
          <w:szCs w:val="24"/>
          <w:lang w:eastAsia="de-DE"/>
        </w:rPr>
        <w:t>Herzenskündiger</w:t>
      </w:r>
      <w:proofErr w:type="spellEnd"/>
      <w:r w:rsidRPr="00FD56B4">
        <w:rPr>
          <w:rFonts w:eastAsia="Times New Roman"/>
          <w:szCs w:val="24"/>
          <w:lang w:eastAsia="de-DE"/>
        </w:rPr>
        <w:t>, ist keine</w:t>
      </w:r>
      <w:r w:rsidRPr="00FD56B4">
        <w:rPr>
          <w:rFonts w:eastAsia="Times New Roman"/>
          <w:szCs w:val="24"/>
          <w:lang w:eastAsia="de-DE"/>
        </w:rPr>
        <w:br/>
        <w:t>Von meinen Schwächen unbekannt:</w:t>
      </w:r>
      <w:r w:rsidRPr="00FD56B4">
        <w:rPr>
          <w:rFonts w:eastAsia="Times New Roman"/>
          <w:szCs w:val="24"/>
          <w:lang w:eastAsia="de-DE"/>
        </w:rPr>
        <w:br/>
        <w:t xml:space="preserve">Erforsche mich, sieh wie </w:t>
      </w:r>
      <w:proofErr w:type="spellStart"/>
      <w:r w:rsidRPr="00FD56B4">
        <w:rPr>
          <w:rFonts w:eastAsia="Times New Roman"/>
          <w:szCs w:val="24"/>
          <w:lang w:eastAsia="de-DE"/>
        </w:rPr>
        <w:t>ichs</w:t>
      </w:r>
      <w:proofErr w:type="spellEnd"/>
      <w:r w:rsidRPr="00FD56B4">
        <w:rPr>
          <w:rFonts w:eastAsia="Times New Roman"/>
          <w:szCs w:val="24"/>
          <w:lang w:eastAsia="de-DE"/>
        </w:rPr>
        <w:t xml:space="preserve"> meine,</w:t>
      </w:r>
      <w:r w:rsidRPr="00FD56B4">
        <w:rPr>
          <w:rFonts w:eastAsia="Times New Roman"/>
          <w:szCs w:val="24"/>
          <w:lang w:eastAsia="de-DE"/>
        </w:rPr>
        <w:br/>
        <w:t>Und leite mich an deiner Hand,</w:t>
      </w:r>
      <w:r w:rsidRPr="00FD56B4">
        <w:rPr>
          <w:rFonts w:eastAsia="Times New Roman"/>
          <w:szCs w:val="24"/>
          <w:lang w:eastAsia="de-DE"/>
        </w:rPr>
        <w:br/>
        <w:t>Ich folge gern durch Freud und Schmach</w:t>
      </w:r>
      <w:r w:rsidRPr="00FD56B4">
        <w:rPr>
          <w:rFonts w:eastAsia="Times New Roman"/>
          <w:szCs w:val="24"/>
          <w:lang w:eastAsia="de-DE"/>
        </w:rPr>
        <w:br/>
        <w:t>Dir als ein treuer Jünger nach.</w:t>
      </w:r>
    </w:p>
    <w:p w14:paraId="391BE9D8" w14:textId="77777777" w:rsidR="00F02103" w:rsidRDefault="00F02103" w:rsidP="00F02103">
      <w:pPr>
        <w:pStyle w:val="berschrift1"/>
      </w:pPr>
      <w:r w:rsidRPr="00FD56B4">
        <w:t>Allwissender! du kennst das Herz</w:t>
      </w:r>
    </w:p>
    <w:p w14:paraId="7EE6C52D"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Allwissender! du kennst das Herz,</w:t>
      </w:r>
      <w:r w:rsidRPr="00FD56B4">
        <w:rPr>
          <w:rFonts w:eastAsia="Times New Roman"/>
          <w:szCs w:val="24"/>
          <w:lang w:eastAsia="de-DE"/>
        </w:rPr>
        <w:br/>
        <w:t>Du schaust in seine Tiefen!</w:t>
      </w:r>
      <w:r w:rsidRPr="00FD56B4">
        <w:rPr>
          <w:rFonts w:eastAsia="Times New Roman"/>
          <w:szCs w:val="24"/>
          <w:lang w:eastAsia="de-DE"/>
        </w:rPr>
        <w:br/>
        <w:t>Vor dir, vor dir gilt Wahrheit nur;</w:t>
      </w:r>
      <w:r w:rsidRPr="00FD56B4">
        <w:rPr>
          <w:rFonts w:eastAsia="Times New Roman"/>
          <w:szCs w:val="24"/>
          <w:lang w:eastAsia="de-DE"/>
        </w:rPr>
        <w:br/>
        <w:t xml:space="preserve">Dich täuscht, </w:t>
      </w:r>
      <w:proofErr w:type="spellStart"/>
      <w:r w:rsidRPr="00FD56B4">
        <w:rPr>
          <w:rFonts w:eastAsia="Times New Roman"/>
          <w:szCs w:val="24"/>
          <w:lang w:eastAsia="de-DE"/>
        </w:rPr>
        <w:t>erhabnes</w:t>
      </w:r>
      <w:proofErr w:type="spellEnd"/>
      <w:r w:rsidRPr="00FD56B4">
        <w:rPr>
          <w:rFonts w:eastAsia="Times New Roman"/>
          <w:szCs w:val="24"/>
          <w:lang w:eastAsia="de-DE"/>
        </w:rPr>
        <w:t xml:space="preserve"> Wesen,</w:t>
      </w:r>
      <w:r w:rsidRPr="00FD56B4">
        <w:rPr>
          <w:rFonts w:eastAsia="Times New Roman"/>
          <w:szCs w:val="24"/>
          <w:lang w:eastAsia="de-DE"/>
        </w:rPr>
        <w:br/>
        <w:t xml:space="preserve">Nicht </w:t>
      </w:r>
      <w:proofErr w:type="spellStart"/>
      <w:r w:rsidRPr="00FD56B4">
        <w:rPr>
          <w:rFonts w:eastAsia="Times New Roman"/>
          <w:szCs w:val="24"/>
          <w:lang w:eastAsia="de-DE"/>
        </w:rPr>
        <w:t>äußrer</w:t>
      </w:r>
      <w:proofErr w:type="spellEnd"/>
      <w:r w:rsidRPr="00FD56B4">
        <w:rPr>
          <w:rFonts w:eastAsia="Times New Roman"/>
          <w:szCs w:val="24"/>
          <w:lang w:eastAsia="de-DE"/>
        </w:rPr>
        <w:t xml:space="preserve"> Schein, nicht falscher Glanz:</w:t>
      </w:r>
      <w:r w:rsidRPr="00FD56B4">
        <w:rPr>
          <w:rFonts w:eastAsia="Times New Roman"/>
          <w:szCs w:val="24"/>
          <w:lang w:eastAsia="de-DE"/>
        </w:rPr>
        <w:br/>
        <w:t>Gedanken, die man selbst sich, birgt,</w:t>
      </w:r>
      <w:r w:rsidRPr="00FD56B4">
        <w:rPr>
          <w:rFonts w:eastAsia="Times New Roman"/>
          <w:szCs w:val="24"/>
          <w:lang w:eastAsia="de-DE"/>
        </w:rPr>
        <w:br/>
        <w:t>Siehst du in vollem Lichte,</w:t>
      </w:r>
    </w:p>
    <w:p w14:paraId="76275B03"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Vergebens spendet eitler Stolz</w:t>
      </w:r>
      <w:r w:rsidRPr="00FD56B4">
        <w:rPr>
          <w:rFonts w:eastAsia="Times New Roman"/>
          <w:szCs w:val="24"/>
          <w:lang w:eastAsia="de-DE"/>
        </w:rPr>
        <w:br/>
        <w:t>Gold mit verstellter Milde,</w:t>
      </w:r>
      <w:r w:rsidRPr="00FD56B4">
        <w:rPr>
          <w:rFonts w:eastAsia="Times New Roman"/>
          <w:szCs w:val="24"/>
          <w:lang w:eastAsia="de-DE"/>
        </w:rPr>
        <w:br/>
        <w:t>Vergebens hüllt Verleumdung sich</w:t>
      </w:r>
      <w:r w:rsidRPr="00FD56B4">
        <w:rPr>
          <w:rFonts w:eastAsia="Times New Roman"/>
          <w:szCs w:val="24"/>
          <w:lang w:eastAsia="de-DE"/>
        </w:rPr>
        <w:br/>
        <w:t>In frommer Liebe Decke.</w:t>
      </w:r>
      <w:r w:rsidRPr="00FD56B4">
        <w:rPr>
          <w:rFonts w:eastAsia="Times New Roman"/>
          <w:szCs w:val="24"/>
          <w:lang w:eastAsia="de-DE"/>
        </w:rPr>
        <w:br/>
        <w:t>Die Rache taucht in Honigseim</w:t>
      </w:r>
      <w:r w:rsidRPr="00FD56B4">
        <w:rPr>
          <w:rFonts w:eastAsia="Times New Roman"/>
          <w:szCs w:val="24"/>
          <w:lang w:eastAsia="de-DE"/>
        </w:rPr>
        <w:br/>
        <w:t>Umsonst den scharfen Todespfeil:</w:t>
      </w:r>
      <w:r w:rsidRPr="00FD56B4">
        <w:rPr>
          <w:rFonts w:eastAsia="Times New Roman"/>
          <w:szCs w:val="24"/>
          <w:lang w:eastAsia="de-DE"/>
        </w:rPr>
        <w:br/>
        <w:t>Vor Gott ist nichts verborgen,</w:t>
      </w:r>
    </w:p>
    <w:p w14:paraId="5EDB721B"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Doch welcher Trost ist das für euch,</w:t>
      </w:r>
      <w:r w:rsidRPr="00FD56B4">
        <w:rPr>
          <w:rFonts w:eastAsia="Times New Roman"/>
          <w:szCs w:val="24"/>
          <w:lang w:eastAsia="de-DE"/>
        </w:rPr>
        <w:br/>
        <w:t>Ihr stillen frommen Seelen!</w:t>
      </w:r>
      <w:r w:rsidRPr="00FD56B4">
        <w:rPr>
          <w:rFonts w:eastAsia="Times New Roman"/>
          <w:szCs w:val="24"/>
          <w:lang w:eastAsia="de-DE"/>
        </w:rPr>
        <w:br/>
        <w:t>Die ihr nach eitlem Ruhme nicht</w:t>
      </w:r>
      <w:r w:rsidRPr="00FD56B4">
        <w:rPr>
          <w:rFonts w:eastAsia="Times New Roman"/>
          <w:szCs w:val="24"/>
          <w:lang w:eastAsia="de-DE"/>
        </w:rPr>
        <w:br/>
        <w:t>Und nur nach Wahrheit ringet:</w:t>
      </w:r>
      <w:r w:rsidRPr="00FD56B4">
        <w:rPr>
          <w:rFonts w:eastAsia="Times New Roman"/>
          <w:szCs w:val="24"/>
          <w:lang w:eastAsia="de-DE"/>
        </w:rPr>
        <w:br/>
        <w:t xml:space="preserve">Gott </w:t>
      </w:r>
      <w:proofErr w:type="spellStart"/>
      <w:r w:rsidRPr="00FD56B4">
        <w:rPr>
          <w:rFonts w:eastAsia="Times New Roman"/>
          <w:szCs w:val="24"/>
          <w:lang w:eastAsia="de-DE"/>
        </w:rPr>
        <w:t>siehet</w:t>
      </w:r>
      <w:proofErr w:type="spellEnd"/>
      <w:r w:rsidRPr="00FD56B4">
        <w:rPr>
          <w:rFonts w:eastAsia="Times New Roman"/>
          <w:szCs w:val="24"/>
          <w:lang w:eastAsia="de-DE"/>
        </w:rPr>
        <w:t xml:space="preserve"> jeden stillen Kampf</w:t>
      </w:r>
      <w:r w:rsidRPr="00FD56B4">
        <w:rPr>
          <w:rFonts w:eastAsia="Times New Roman"/>
          <w:szCs w:val="24"/>
          <w:lang w:eastAsia="de-DE"/>
        </w:rPr>
        <w:br/>
        <w:t>Er nimmt den Willen statt der Tat,</w:t>
      </w:r>
      <w:r w:rsidRPr="00FD56B4">
        <w:rPr>
          <w:rFonts w:eastAsia="Times New Roman"/>
          <w:szCs w:val="24"/>
          <w:lang w:eastAsia="de-DE"/>
        </w:rPr>
        <w:br/>
        <w:t xml:space="preserve">Und lohnt </w:t>
      </w:r>
      <w:proofErr w:type="spellStart"/>
      <w:r w:rsidRPr="00FD56B4">
        <w:rPr>
          <w:rFonts w:eastAsia="Times New Roman"/>
          <w:szCs w:val="24"/>
          <w:lang w:eastAsia="de-DE"/>
        </w:rPr>
        <w:t>verborgne</w:t>
      </w:r>
      <w:proofErr w:type="spellEnd"/>
      <w:r w:rsidRPr="00FD56B4">
        <w:rPr>
          <w:rFonts w:eastAsia="Times New Roman"/>
          <w:szCs w:val="24"/>
          <w:lang w:eastAsia="de-DE"/>
        </w:rPr>
        <w:t xml:space="preserve"> Tugend.</w:t>
      </w:r>
    </w:p>
    <w:p w14:paraId="23B564EE"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Und wenn, verkannt von Menschen, ihr</w:t>
      </w:r>
      <w:r w:rsidRPr="00FD56B4">
        <w:rPr>
          <w:rFonts w:eastAsia="Times New Roman"/>
          <w:szCs w:val="24"/>
          <w:lang w:eastAsia="de-DE"/>
        </w:rPr>
        <w:br/>
        <w:t>Auch Hohn und Spott erduldet,</w:t>
      </w:r>
      <w:r w:rsidRPr="00FD56B4">
        <w:rPr>
          <w:rFonts w:eastAsia="Times New Roman"/>
          <w:szCs w:val="24"/>
          <w:lang w:eastAsia="de-DE"/>
        </w:rPr>
        <w:br/>
        <w:t>Sieht er mit Huld die Duldung an,</w:t>
      </w:r>
      <w:r w:rsidRPr="00FD56B4">
        <w:rPr>
          <w:rFonts w:eastAsia="Times New Roman"/>
          <w:szCs w:val="24"/>
          <w:lang w:eastAsia="de-DE"/>
        </w:rPr>
        <w:br/>
        <w:t>Und gießet sanften Frieden</w:t>
      </w:r>
      <w:r w:rsidRPr="00FD56B4">
        <w:rPr>
          <w:rFonts w:eastAsia="Times New Roman"/>
          <w:szCs w:val="24"/>
          <w:lang w:eastAsia="de-DE"/>
        </w:rPr>
        <w:br/>
        <w:t>In des verfolgten Guten Herz,</w:t>
      </w:r>
      <w:r w:rsidRPr="00FD56B4">
        <w:rPr>
          <w:rFonts w:eastAsia="Times New Roman"/>
          <w:szCs w:val="24"/>
          <w:lang w:eastAsia="de-DE"/>
        </w:rPr>
        <w:br/>
        <w:t>Der keine Schmach, als Laster, kennt,</w:t>
      </w:r>
      <w:r w:rsidRPr="00FD56B4">
        <w:rPr>
          <w:rFonts w:eastAsia="Times New Roman"/>
          <w:szCs w:val="24"/>
          <w:lang w:eastAsia="de-DE"/>
        </w:rPr>
        <w:br/>
        <w:t>Und selbst Verfolger liebet.</w:t>
      </w:r>
    </w:p>
    <w:p w14:paraId="00EDC041"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Allwissend ist der Welten Herr!</w:t>
      </w:r>
      <w:r w:rsidRPr="00FD56B4">
        <w:rPr>
          <w:rFonts w:eastAsia="Times New Roman"/>
          <w:szCs w:val="24"/>
          <w:lang w:eastAsia="de-DE"/>
        </w:rPr>
        <w:br/>
        <w:t>Freut euch ihr frommen Seelen!</w:t>
      </w:r>
      <w:r w:rsidRPr="00FD56B4">
        <w:rPr>
          <w:rFonts w:eastAsia="Times New Roman"/>
          <w:szCs w:val="24"/>
          <w:lang w:eastAsia="de-DE"/>
        </w:rPr>
        <w:br/>
        <w:t>Allwissend ist der Welten Herr!</w:t>
      </w:r>
      <w:r w:rsidRPr="00FD56B4">
        <w:rPr>
          <w:rFonts w:eastAsia="Times New Roman"/>
          <w:szCs w:val="24"/>
          <w:lang w:eastAsia="de-DE"/>
        </w:rPr>
        <w:br/>
        <w:t>Erbebt verhüllte Sünder!</w:t>
      </w:r>
      <w:r w:rsidRPr="00FD56B4">
        <w:rPr>
          <w:rFonts w:eastAsia="Times New Roman"/>
          <w:szCs w:val="24"/>
          <w:lang w:eastAsia="de-DE"/>
        </w:rPr>
        <w:br/>
        <w:t>Der Unschuld Träne fromm geweint,</w:t>
      </w:r>
      <w:r w:rsidRPr="00FD56B4">
        <w:rPr>
          <w:rFonts w:eastAsia="Times New Roman"/>
          <w:szCs w:val="24"/>
          <w:lang w:eastAsia="de-DE"/>
        </w:rPr>
        <w:br/>
        <w:t>Ist ihm so sichtbar als die Kunst</w:t>
      </w:r>
      <w:r w:rsidRPr="00FD56B4">
        <w:rPr>
          <w:rFonts w:eastAsia="Times New Roman"/>
          <w:szCs w:val="24"/>
          <w:lang w:eastAsia="de-DE"/>
        </w:rPr>
        <w:br/>
        <w:t xml:space="preserve">Des tief </w:t>
      </w:r>
      <w:proofErr w:type="spellStart"/>
      <w:r w:rsidRPr="00FD56B4">
        <w:rPr>
          <w:rFonts w:eastAsia="Times New Roman"/>
          <w:szCs w:val="24"/>
          <w:lang w:eastAsia="de-DE"/>
        </w:rPr>
        <w:t>verborgnen</w:t>
      </w:r>
      <w:proofErr w:type="spellEnd"/>
      <w:r w:rsidRPr="00FD56B4">
        <w:rPr>
          <w:rFonts w:eastAsia="Times New Roman"/>
          <w:szCs w:val="24"/>
          <w:lang w:eastAsia="de-DE"/>
        </w:rPr>
        <w:t xml:space="preserve"> Heuchlers.</w:t>
      </w:r>
    </w:p>
    <w:p w14:paraId="3BF51D29" w14:textId="77777777" w:rsidR="00F02103" w:rsidRDefault="00F02103" w:rsidP="00F02103">
      <w:pPr>
        <w:pStyle w:val="berschrift1"/>
      </w:pPr>
      <w:r w:rsidRPr="00FD56B4">
        <w:t>Das Ziel von meinen Tagen</w:t>
      </w:r>
    </w:p>
    <w:p w14:paraId="456C736E"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Das Ziel von meinen Tagen</w:t>
      </w:r>
      <w:r w:rsidRPr="00FD56B4">
        <w:rPr>
          <w:rFonts w:eastAsia="Times New Roman"/>
          <w:szCs w:val="24"/>
          <w:lang w:eastAsia="de-DE"/>
        </w:rPr>
        <w:br/>
        <w:t>Ist mir vielleicht bald nah</w:t>
      </w:r>
      <w:r w:rsidRPr="00FD56B4">
        <w:rPr>
          <w:rFonts w:eastAsia="Times New Roman"/>
          <w:szCs w:val="24"/>
          <w:lang w:eastAsia="de-DE"/>
        </w:rPr>
        <w:br/>
        <w:t>Doch soll mein Geist nicht zagen,</w:t>
      </w:r>
      <w:r w:rsidRPr="00FD56B4">
        <w:rPr>
          <w:rFonts w:eastAsia="Times New Roman"/>
          <w:szCs w:val="24"/>
          <w:lang w:eastAsia="de-DE"/>
        </w:rPr>
        <w:br/>
        <w:t>Wär’s auch schon heute da.</w:t>
      </w:r>
      <w:r w:rsidRPr="00FD56B4">
        <w:rPr>
          <w:rFonts w:eastAsia="Times New Roman"/>
          <w:szCs w:val="24"/>
          <w:lang w:eastAsia="de-DE"/>
        </w:rPr>
        <w:br/>
        <w:t xml:space="preserve">Des Todes </w:t>
      </w:r>
      <w:proofErr w:type="spellStart"/>
      <w:r w:rsidRPr="00FD56B4">
        <w:rPr>
          <w:rFonts w:eastAsia="Times New Roman"/>
          <w:szCs w:val="24"/>
          <w:lang w:eastAsia="de-DE"/>
        </w:rPr>
        <w:t>Bitterkeiten</w:t>
      </w:r>
      <w:proofErr w:type="spellEnd"/>
      <w:r w:rsidRPr="00FD56B4">
        <w:rPr>
          <w:rFonts w:eastAsia="Times New Roman"/>
          <w:szCs w:val="24"/>
          <w:lang w:eastAsia="de-DE"/>
        </w:rPr>
        <w:br/>
        <w:t>Wie bald verfliegen die!</w:t>
      </w:r>
      <w:r w:rsidRPr="00FD56B4">
        <w:rPr>
          <w:rFonts w:eastAsia="Times New Roman"/>
          <w:szCs w:val="24"/>
          <w:lang w:eastAsia="de-DE"/>
        </w:rPr>
        <w:br/>
        <w:t>Und gegen Ewigkeiten</w:t>
      </w:r>
      <w:r w:rsidRPr="00FD56B4">
        <w:rPr>
          <w:rFonts w:eastAsia="Times New Roman"/>
          <w:szCs w:val="24"/>
          <w:lang w:eastAsia="de-DE"/>
        </w:rPr>
        <w:br/>
        <w:t xml:space="preserve">Voll Wonne, was sind sie? </w:t>
      </w:r>
    </w:p>
    <w:p w14:paraId="6C95177A"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Ja, guten frommen Seelen</w:t>
      </w:r>
      <w:r w:rsidRPr="00FD56B4">
        <w:rPr>
          <w:rFonts w:eastAsia="Times New Roman"/>
          <w:szCs w:val="24"/>
          <w:lang w:eastAsia="de-DE"/>
        </w:rPr>
        <w:br/>
        <w:t>Gewährt der Tod nur Glück!</w:t>
      </w:r>
      <w:r w:rsidRPr="00FD56B4">
        <w:rPr>
          <w:rFonts w:eastAsia="Times New Roman"/>
          <w:szCs w:val="24"/>
          <w:lang w:eastAsia="de-DE"/>
        </w:rPr>
        <w:br/>
        <w:t>Was, kann sie weiter quälen?</w:t>
      </w:r>
      <w:r w:rsidRPr="00FD56B4">
        <w:rPr>
          <w:rFonts w:eastAsia="Times New Roman"/>
          <w:szCs w:val="24"/>
          <w:lang w:eastAsia="de-DE"/>
        </w:rPr>
        <w:br/>
        <w:t xml:space="preserve">Sie </w:t>
      </w:r>
      <w:proofErr w:type="spellStart"/>
      <w:r w:rsidRPr="00FD56B4">
        <w:rPr>
          <w:rFonts w:eastAsia="Times New Roman"/>
          <w:szCs w:val="24"/>
          <w:lang w:eastAsia="de-DE"/>
        </w:rPr>
        <w:t>schaun</w:t>
      </w:r>
      <w:proofErr w:type="spellEnd"/>
      <w:r w:rsidRPr="00FD56B4">
        <w:rPr>
          <w:rFonts w:eastAsia="Times New Roman"/>
          <w:szCs w:val="24"/>
          <w:lang w:eastAsia="de-DE"/>
        </w:rPr>
        <w:t xml:space="preserve"> befreit zurück.</w:t>
      </w:r>
      <w:r w:rsidRPr="00FD56B4">
        <w:rPr>
          <w:rFonts w:eastAsia="Times New Roman"/>
          <w:szCs w:val="24"/>
          <w:lang w:eastAsia="de-DE"/>
        </w:rPr>
        <w:br/>
        <w:t>Der Erden Kümmernisse</w:t>
      </w:r>
      <w:r w:rsidRPr="00FD56B4">
        <w:rPr>
          <w:rFonts w:eastAsia="Times New Roman"/>
          <w:szCs w:val="24"/>
          <w:lang w:eastAsia="de-DE"/>
        </w:rPr>
        <w:br/>
        <w:t>Kennt jene Heimat nicht:</w:t>
      </w:r>
      <w:r w:rsidRPr="00FD56B4">
        <w:rPr>
          <w:rFonts w:eastAsia="Times New Roman"/>
          <w:szCs w:val="24"/>
          <w:lang w:eastAsia="de-DE"/>
        </w:rPr>
        <w:br/>
        <w:t>Und alle Finsternisse</w:t>
      </w:r>
      <w:r w:rsidRPr="00FD56B4">
        <w:rPr>
          <w:rFonts w:eastAsia="Times New Roman"/>
          <w:szCs w:val="24"/>
          <w:lang w:eastAsia="de-DE"/>
        </w:rPr>
        <w:br/>
        <w:t xml:space="preserve">Verwandeln sich in Licht. </w:t>
      </w:r>
    </w:p>
    <w:p w14:paraId="2EB29F54"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Des Himmels Wonne lehret</w:t>
      </w:r>
      <w:r w:rsidRPr="00FD56B4">
        <w:rPr>
          <w:rFonts w:eastAsia="Times New Roman"/>
          <w:szCs w:val="24"/>
          <w:lang w:eastAsia="de-DE"/>
        </w:rPr>
        <w:br/>
        <w:t>Zwar Menschen Weisheit nie:</w:t>
      </w:r>
      <w:r w:rsidRPr="00FD56B4">
        <w:rPr>
          <w:rFonts w:eastAsia="Times New Roman"/>
          <w:szCs w:val="24"/>
          <w:lang w:eastAsia="de-DE"/>
        </w:rPr>
        <w:br/>
        <w:t>Kein Ohr hat es gehöret,</w:t>
      </w:r>
      <w:r w:rsidRPr="00FD56B4">
        <w:rPr>
          <w:rFonts w:eastAsia="Times New Roman"/>
          <w:szCs w:val="24"/>
          <w:lang w:eastAsia="de-DE"/>
        </w:rPr>
        <w:br/>
        <w:t>Kein Aug‘ erblickte sie.</w:t>
      </w:r>
      <w:r w:rsidRPr="00FD56B4">
        <w:rPr>
          <w:rFonts w:eastAsia="Times New Roman"/>
          <w:szCs w:val="24"/>
          <w:lang w:eastAsia="de-DE"/>
        </w:rPr>
        <w:br/>
        <w:t>Wir kommen zu dem Freunde,</w:t>
      </w:r>
      <w:r w:rsidRPr="00FD56B4">
        <w:rPr>
          <w:rFonts w:eastAsia="Times New Roman"/>
          <w:szCs w:val="24"/>
          <w:lang w:eastAsia="de-DE"/>
        </w:rPr>
        <w:br/>
        <w:t>Der unser Glück erwarb,</w:t>
      </w:r>
      <w:r w:rsidRPr="00FD56B4">
        <w:rPr>
          <w:rFonts w:eastAsia="Times New Roman"/>
          <w:szCs w:val="24"/>
          <w:lang w:eastAsia="de-DE"/>
        </w:rPr>
        <w:br/>
        <w:t>Zu ihm, der selbst für Feinde</w:t>
      </w:r>
      <w:r w:rsidRPr="00FD56B4">
        <w:rPr>
          <w:rFonts w:eastAsia="Times New Roman"/>
          <w:szCs w:val="24"/>
          <w:lang w:eastAsia="de-DE"/>
        </w:rPr>
        <w:br/>
        <w:t xml:space="preserve">Noch flehte da er starb. </w:t>
      </w:r>
    </w:p>
    <w:p w14:paraId="159724AC"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Zu dem uns zu erheben</w:t>
      </w:r>
      <w:r w:rsidRPr="00FD56B4">
        <w:rPr>
          <w:rFonts w:eastAsia="Times New Roman"/>
          <w:szCs w:val="24"/>
          <w:lang w:eastAsia="de-DE"/>
        </w:rPr>
        <w:br/>
        <w:t>Ist dies nicht wahres Glück?</w:t>
      </w:r>
      <w:r w:rsidRPr="00FD56B4">
        <w:rPr>
          <w:rFonts w:eastAsia="Times New Roman"/>
          <w:szCs w:val="24"/>
          <w:lang w:eastAsia="de-DE"/>
        </w:rPr>
        <w:br/>
        <w:t>Drum wart‘ ich ohne Beben,</w:t>
      </w:r>
      <w:r w:rsidRPr="00FD56B4">
        <w:rPr>
          <w:rFonts w:eastAsia="Times New Roman"/>
          <w:szCs w:val="24"/>
          <w:lang w:eastAsia="de-DE"/>
        </w:rPr>
        <w:br/>
        <w:t>Tod, deinen Augenblick!</w:t>
      </w:r>
      <w:r w:rsidRPr="00FD56B4">
        <w:rPr>
          <w:rFonts w:eastAsia="Times New Roman"/>
          <w:szCs w:val="24"/>
          <w:lang w:eastAsia="de-DE"/>
        </w:rPr>
        <w:br/>
        <w:t>Wann Freunde trostlos weinen,</w:t>
      </w:r>
      <w:r w:rsidRPr="00FD56B4">
        <w:rPr>
          <w:rFonts w:eastAsia="Times New Roman"/>
          <w:szCs w:val="24"/>
          <w:lang w:eastAsia="de-DE"/>
        </w:rPr>
        <w:br/>
        <w:t>Dann tröste dies ihr Herz!</w:t>
      </w:r>
      <w:r w:rsidRPr="00FD56B4">
        <w:rPr>
          <w:rFonts w:eastAsia="Times New Roman"/>
          <w:szCs w:val="24"/>
          <w:lang w:eastAsia="de-DE"/>
        </w:rPr>
        <w:br/>
        <w:t>Der Tod wird uns vereinen</w:t>
      </w:r>
      <w:r w:rsidRPr="00FD56B4">
        <w:rPr>
          <w:rFonts w:eastAsia="Times New Roman"/>
          <w:szCs w:val="24"/>
          <w:lang w:eastAsia="de-DE"/>
        </w:rPr>
        <w:br/>
        <w:t xml:space="preserve">Und gibt uns Glück für Schmerz. </w:t>
      </w:r>
    </w:p>
    <w:p w14:paraId="62669514" w14:textId="77777777" w:rsidR="00F02103" w:rsidRDefault="00F02103" w:rsidP="00F02103">
      <w:pPr>
        <w:pStyle w:val="berschrift1"/>
      </w:pPr>
      <w:r w:rsidRPr="00FD56B4">
        <w:t>Dich, mein Heiland, zu erleben</w:t>
      </w:r>
    </w:p>
    <w:p w14:paraId="1471FBC2"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Dich, mein Heiland, zu erleben</w:t>
      </w:r>
      <w:r w:rsidRPr="00FD56B4">
        <w:rPr>
          <w:rFonts w:eastAsia="Times New Roman"/>
          <w:szCs w:val="24"/>
          <w:lang w:eastAsia="de-DE"/>
        </w:rPr>
        <w:br/>
        <w:t>Und mit frommer Zuversicht</w:t>
      </w:r>
      <w:r w:rsidRPr="00FD56B4">
        <w:rPr>
          <w:rFonts w:eastAsia="Times New Roman"/>
          <w:szCs w:val="24"/>
          <w:lang w:eastAsia="de-DE"/>
        </w:rPr>
        <w:br/>
        <w:t>Deiner Tugend nachzustreben</w:t>
      </w:r>
      <w:r w:rsidRPr="00FD56B4">
        <w:rPr>
          <w:rFonts w:eastAsia="Times New Roman"/>
          <w:szCs w:val="24"/>
          <w:lang w:eastAsia="de-DE"/>
        </w:rPr>
        <w:br/>
        <w:t>Ist dein Ruf und meine Pflicht.</w:t>
      </w:r>
      <w:r w:rsidRPr="00FD56B4">
        <w:rPr>
          <w:rFonts w:eastAsia="Times New Roman"/>
          <w:szCs w:val="24"/>
          <w:lang w:eastAsia="de-DE"/>
        </w:rPr>
        <w:br/>
        <w:t>„Sieh, ein Beispiel lass ich dir,</w:t>
      </w:r>
      <w:r w:rsidRPr="00FD56B4">
        <w:rPr>
          <w:rFonts w:eastAsia="Times New Roman"/>
          <w:szCs w:val="24"/>
          <w:lang w:eastAsia="de-DE"/>
        </w:rPr>
        <w:br/>
        <w:t>Sagst du, komm und folge mir!“</w:t>
      </w:r>
      <w:r w:rsidRPr="00FD56B4">
        <w:rPr>
          <w:rFonts w:eastAsia="Times New Roman"/>
          <w:szCs w:val="24"/>
          <w:lang w:eastAsia="de-DE"/>
        </w:rPr>
        <w:br/>
        <w:t xml:space="preserve">O welch Beispiel </w:t>
      </w:r>
      <w:proofErr w:type="spellStart"/>
      <w:r w:rsidRPr="00FD56B4">
        <w:rPr>
          <w:rFonts w:eastAsia="Times New Roman"/>
          <w:szCs w:val="24"/>
          <w:lang w:eastAsia="de-DE"/>
        </w:rPr>
        <w:t>sonder</w:t>
      </w:r>
      <w:proofErr w:type="spellEnd"/>
      <w:r w:rsidRPr="00FD56B4">
        <w:rPr>
          <w:rFonts w:eastAsia="Times New Roman"/>
          <w:szCs w:val="24"/>
          <w:lang w:eastAsia="de-DE"/>
        </w:rPr>
        <w:t xml:space="preserve"> Gleichen!</w:t>
      </w:r>
      <w:r w:rsidRPr="00FD56B4">
        <w:rPr>
          <w:rFonts w:eastAsia="Times New Roman"/>
          <w:szCs w:val="24"/>
          <w:lang w:eastAsia="de-DE"/>
        </w:rPr>
        <w:br/>
        <w:t xml:space="preserve">Welch ein Mensch kann ‚es erreichen? </w:t>
      </w:r>
    </w:p>
    <w:p w14:paraId="73D3ECA2"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Armut, Hass, Verfolgung, Schmerzen,</w:t>
      </w:r>
      <w:r w:rsidRPr="00FD56B4">
        <w:rPr>
          <w:rFonts w:eastAsia="Times New Roman"/>
          <w:szCs w:val="24"/>
          <w:lang w:eastAsia="de-DE"/>
        </w:rPr>
        <w:br/>
        <w:t>Trugst du still, und mit Geduld;</w:t>
      </w:r>
      <w:r w:rsidRPr="00FD56B4">
        <w:rPr>
          <w:rFonts w:eastAsia="Times New Roman"/>
          <w:szCs w:val="24"/>
          <w:lang w:eastAsia="de-DE"/>
        </w:rPr>
        <w:br/>
        <w:t>Du vergabst mit edlem Herzen</w:t>
      </w:r>
      <w:r w:rsidRPr="00FD56B4">
        <w:rPr>
          <w:rFonts w:eastAsia="Times New Roman"/>
          <w:szCs w:val="24"/>
          <w:lang w:eastAsia="de-DE"/>
        </w:rPr>
        <w:br/>
        <w:t>Deinen Feinden ihre Schuld;</w:t>
      </w:r>
      <w:r w:rsidRPr="00FD56B4">
        <w:rPr>
          <w:rFonts w:eastAsia="Times New Roman"/>
          <w:szCs w:val="24"/>
          <w:lang w:eastAsia="de-DE"/>
        </w:rPr>
        <w:br/>
        <w:t xml:space="preserve">Hörtest der </w:t>
      </w:r>
      <w:proofErr w:type="spellStart"/>
      <w:r w:rsidRPr="00FD56B4">
        <w:rPr>
          <w:rFonts w:eastAsia="Times New Roman"/>
          <w:szCs w:val="24"/>
          <w:lang w:eastAsia="de-DE"/>
        </w:rPr>
        <w:t>Verlassnen</w:t>
      </w:r>
      <w:proofErr w:type="spellEnd"/>
      <w:r w:rsidRPr="00FD56B4">
        <w:rPr>
          <w:rFonts w:eastAsia="Times New Roman"/>
          <w:szCs w:val="24"/>
          <w:lang w:eastAsia="de-DE"/>
        </w:rPr>
        <w:t xml:space="preserve"> </w:t>
      </w:r>
      <w:proofErr w:type="spellStart"/>
      <w:r w:rsidRPr="00FD56B4">
        <w:rPr>
          <w:rFonts w:eastAsia="Times New Roman"/>
          <w:szCs w:val="24"/>
          <w:lang w:eastAsia="de-DE"/>
        </w:rPr>
        <w:t>Flehn</w:t>
      </w:r>
      <w:proofErr w:type="spellEnd"/>
      <w:r w:rsidRPr="00FD56B4">
        <w:rPr>
          <w:rFonts w:eastAsia="Times New Roman"/>
          <w:szCs w:val="24"/>
          <w:lang w:eastAsia="de-DE"/>
        </w:rPr>
        <w:t>,</w:t>
      </w:r>
      <w:r w:rsidRPr="00FD56B4">
        <w:rPr>
          <w:rFonts w:eastAsia="Times New Roman"/>
          <w:szCs w:val="24"/>
          <w:lang w:eastAsia="de-DE"/>
        </w:rPr>
        <w:br/>
        <w:t xml:space="preserve">Eiltest ihnen </w:t>
      </w:r>
      <w:proofErr w:type="spellStart"/>
      <w:r w:rsidRPr="00FD56B4">
        <w:rPr>
          <w:rFonts w:eastAsia="Times New Roman"/>
          <w:szCs w:val="24"/>
          <w:lang w:eastAsia="de-DE"/>
        </w:rPr>
        <w:t>beizustehn</w:t>
      </w:r>
      <w:proofErr w:type="spellEnd"/>
      <w:r w:rsidRPr="00FD56B4">
        <w:rPr>
          <w:rFonts w:eastAsia="Times New Roman"/>
          <w:szCs w:val="24"/>
          <w:lang w:eastAsia="de-DE"/>
        </w:rPr>
        <w:t>;</w:t>
      </w:r>
      <w:r w:rsidRPr="00FD56B4">
        <w:rPr>
          <w:rFonts w:eastAsia="Times New Roman"/>
          <w:szCs w:val="24"/>
          <w:lang w:eastAsia="de-DE"/>
        </w:rPr>
        <w:br/>
        <w:t xml:space="preserve">Kanntest keine </w:t>
      </w:r>
      <w:proofErr w:type="spellStart"/>
      <w:r w:rsidRPr="00FD56B4">
        <w:rPr>
          <w:rFonts w:eastAsia="Times New Roman"/>
          <w:szCs w:val="24"/>
          <w:lang w:eastAsia="de-DE"/>
        </w:rPr>
        <w:t>höhern</w:t>
      </w:r>
      <w:proofErr w:type="spellEnd"/>
      <w:r w:rsidRPr="00FD56B4">
        <w:rPr>
          <w:rFonts w:eastAsia="Times New Roman"/>
          <w:szCs w:val="24"/>
          <w:lang w:eastAsia="de-DE"/>
        </w:rPr>
        <w:t xml:space="preserve"> Freuden,</w:t>
      </w:r>
      <w:r w:rsidRPr="00FD56B4">
        <w:rPr>
          <w:rFonts w:eastAsia="Times New Roman"/>
          <w:szCs w:val="24"/>
          <w:lang w:eastAsia="de-DE"/>
        </w:rPr>
        <w:br/>
        <w:t xml:space="preserve">Als die </w:t>
      </w:r>
      <w:proofErr w:type="spellStart"/>
      <w:r w:rsidRPr="00FD56B4">
        <w:rPr>
          <w:rFonts w:eastAsia="Times New Roman"/>
          <w:szCs w:val="24"/>
          <w:lang w:eastAsia="de-DE"/>
        </w:rPr>
        <w:t>Lindrung</w:t>
      </w:r>
      <w:proofErr w:type="spellEnd"/>
      <w:r w:rsidRPr="00FD56B4">
        <w:rPr>
          <w:rFonts w:eastAsia="Times New Roman"/>
          <w:szCs w:val="24"/>
          <w:lang w:eastAsia="de-DE"/>
        </w:rPr>
        <w:t xml:space="preserve"> ihrer Leiden.</w:t>
      </w:r>
    </w:p>
    <w:p w14:paraId="2429F4AB"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Lass auch mich in Not und Schmerzen</w:t>
      </w:r>
      <w:r w:rsidRPr="00FD56B4">
        <w:rPr>
          <w:rFonts w:eastAsia="Times New Roman"/>
          <w:szCs w:val="24"/>
          <w:lang w:eastAsia="de-DE"/>
        </w:rPr>
        <w:br/>
        <w:t>Standhaft und geduldig sein;</w:t>
      </w:r>
      <w:r w:rsidRPr="00FD56B4">
        <w:rPr>
          <w:rFonts w:eastAsia="Times New Roman"/>
          <w:szCs w:val="24"/>
          <w:lang w:eastAsia="de-DE"/>
        </w:rPr>
        <w:br/>
        <w:t>Mich mit willig sanftem Herzen</w:t>
      </w:r>
      <w:r w:rsidRPr="00FD56B4">
        <w:rPr>
          <w:rFonts w:eastAsia="Times New Roman"/>
          <w:szCs w:val="24"/>
          <w:lang w:eastAsia="de-DE"/>
        </w:rPr>
        <w:br/>
        <w:t xml:space="preserve">Meinen Feinden gern </w:t>
      </w:r>
      <w:proofErr w:type="spellStart"/>
      <w:r w:rsidRPr="00FD56B4">
        <w:rPr>
          <w:rFonts w:eastAsia="Times New Roman"/>
          <w:szCs w:val="24"/>
          <w:lang w:eastAsia="de-DE"/>
        </w:rPr>
        <w:t>verzeihn</w:t>
      </w:r>
      <w:proofErr w:type="spellEnd"/>
      <w:r w:rsidRPr="00FD56B4">
        <w:rPr>
          <w:rFonts w:eastAsia="Times New Roman"/>
          <w:szCs w:val="24"/>
          <w:lang w:eastAsia="de-DE"/>
        </w:rPr>
        <w:t>!</w:t>
      </w:r>
      <w:r w:rsidRPr="00FD56B4">
        <w:rPr>
          <w:rFonts w:eastAsia="Times New Roman"/>
          <w:szCs w:val="24"/>
          <w:lang w:eastAsia="de-DE"/>
        </w:rPr>
        <w:br/>
        <w:t xml:space="preserve">Nie soll mir des Elends </w:t>
      </w:r>
      <w:proofErr w:type="spellStart"/>
      <w:r w:rsidRPr="00FD56B4">
        <w:rPr>
          <w:rFonts w:eastAsia="Times New Roman"/>
          <w:szCs w:val="24"/>
          <w:lang w:eastAsia="de-DE"/>
        </w:rPr>
        <w:t>Flehn</w:t>
      </w:r>
      <w:proofErr w:type="spellEnd"/>
      <w:r w:rsidRPr="00FD56B4">
        <w:rPr>
          <w:rFonts w:eastAsia="Times New Roman"/>
          <w:szCs w:val="24"/>
          <w:lang w:eastAsia="de-DE"/>
        </w:rPr>
        <w:br/>
        <w:t xml:space="preserve">Unerhört vorüber </w:t>
      </w:r>
      <w:proofErr w:type="spellStart"/>
      <w:r w:rsidRPr="00FD56B4">
        <w:rPr>
          <w:rFonts w:eastAsia="Times New Roman"/>
          <w:szCs w:val="24"/>
          <w:lang w:eastAsia="de-DE"/>
        </w:rPr>
        <w:t>gehn</w:t>
      </w:r>
      <w:proofErr w:type="spellEnd"/>
      <w:r w:rsidRPr="00FD56B4">
        <w:rPr>
          <w:rFonts w:eastAsia="Times New Roman"/>
          <w:szCs w:val="24"/>
          <w:lang w:eastAsia="de-DE"/>
        </w:rPr>
        <w:t>;</w:t>
      </w:r>
      <w:r w:rsidRPr="00FD56B4">
        <w:rPr>
          <w:rFonts w:eastAsia="Times New Roman"/>
          <w:szCs w:val="24"/>
          <w:lang w:eastAsia="de-DE"/>
        </w:rPr>
        <w:br/>
        <w:t>Früh und spät lass mich nur streben,</w:t>
      </w:r>
      <w:r w:rsidRPr="00FD56B4">
        <w:rPr>
          <w:rFonts w:eastAsia="Times New Roman"/>
          <w:szCs w:val="24"/>
          <w:lang w:eastAsia="de-DE"/>
        </w:rPr>
        <w:br/>
        <w:t xml:space="preserve">Deinem Beispiel nachzuleben! – </w:t>
      </w:r>
    </w:p>
    <w:p w14:paraId="789C1AA9"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Du, den ich zum Vorbild wähle,</w:t>
      </w:r>
      <w:r w:rsidRPr="00FD56B4">
        <w:rPr>
          <w:rFonts w:eastAsia="Times New Roman"/>
          <w:szCs w:val="24"/>
          <w:lang w:eastAsia="de-DE"/>
        </w:rPr>
        <w:br/>
        <w:t>Stärke meinen matten Geist,</w:t>
      </w:r>
      <w:r w:rsidRPr="00FD56B4">
        <w:rPr>
          <w:rFonts w:eastAsia="Times New Roman"/>
          <w:szCs w:val="24"/>
          <w:lang w:eastAsia="de-DE"/>
        </w:rPr>
        <w:br/>
        <w:t>Wann ich wanke, wann ich fehle,</w:t>
      </w:r>
      <w:r w:rsidRPr="00FD56B4">
        <w:rPr>
          <w:rFonts w:eastAsia="Times New Roman"/>
          <w:szCs w:val="24"/>
          <w:lang w:eastAsia="de-DE"/>
        </w:rPr>
        <w:br/>
        <w:t>Dass dich meine Seele preist!</w:t>
      </w:r>
      <w:r w:rsidRPr="00FD56B4">
        <w:rPr>
          <w:rFonts w:eastAsia="Times New Roman"/>
          <w:szCs w:val="24"/>
          <w:lang w:eastAsia="de-DE"/>
        </w:rPr>
        <w:br/>
        <w:t>Lass sie dir geheiligt sein!</w:t>
      </w:r>
      <w:r w:rsidRPr="00FD56B4">
        <w:rPr>
          <w:rFonts w:eastAsia="Times New Roman"/>
          <w:szCs w:val="24"/>
          <w:lang w:eastAsia="de-DE"/>
        </w:rPr>
        <w:br/>
        <w:t xml:space="preserve">Deiner nur lass sie sich </w:t>
      </w:r>
      <w:proofErr w:type="spellStart"/>
      <w:r w:rsidRPr="00FD56B4">
        <w:rPr>
          <w:rFonts w:eastAsia="Times New Roman"/>
          <w:szCs w:val="24"/>
          <w:lang w:eastAsia="de-DE"/>
        </w:rPr>
        <w:t>freun</w:t>
      </w:r>
      <w:proofErr w:type="spellEnd"/>
      <w:r w:rsidRPr="00FD56B4">
        <w:rPr>
          <w:rFonts w:eastAsia="Times New Roman"/>
          <w:szCs w:val="24"/>
          <w:lang w:eastAsia="de-DE"/>
        </w:rPr>
        <w:t>:</w:t>
      </w:r>
      <w:r w:rsidRPr="00FD56B4">
        <w:rPr>
          <w:rFonts w:eastAsia="Times New Roman"/>
          <w:szCs w:val="24"/>
          <w:lang w:eastAsia="de-DE"/>
        </w:rPr>
        <w:br/>
        <w:t xml:space="preserve">So </w:t>
      </w:r>
      <w:proofErr w:type="spellStart"/>
      <w:r w:rsidRPr="00FD56B4">
        <w:rPr>
          <w:rFonts w:eastAsia="Times New Roman"/>
          <w:szCs w:val="24"/>
          <w:lang w:eastAsia="de-DE"/>
        </w:rPr>
        <w:t>werd</w:t>
      </w:r>
      <w:proofErr w:type="spellEnd"/>
      <w:r w:rsidRPr="00FD56B4">
        <w:rPr>
          <w:rFonts w:eastAsia="Times New Roman"/>
          <w:szCs w:val="24"/>
          <w:lang w:eastAsia="de-DE"/>
        </w:rPr>
        <w:t>‘ ich auch einst im Sterben</w:t>
      </w:r>
      <w:r w:rsidRPr="00FD56B4">
        <w:rPr>
          <w:rFonts w:eastAsia="Times New Roman"/>
          <w:szCs w:val="24"/>
          <w:lang w:eastAsia="de-DE"/>
        </w:rPr>
        <w:br/>
        <w:t xml:space="preserve">Freud‘ und </w:t>
      </w:r>
      <w:proofErr w:type="spellStart"/>
      <w:r w:rsidRPr="00FD56B4">
        <w:rPr>
          <w:rFonts w:eastAsia="Times New Roman"/>
          <w:szCs w:val="24"/>
          <w:lang w:eastAsia="de-DE"/>
        </w:rPr>
        <w:t>Wonn</w:t>
      </w:r>
      <w:proofErr w:type="spellEnd"/>
      <w:r w:rsidRPr="00FD56B4">
        <w:rPr>
          <w:rFonts w:eastAsia="Times New Roman"/>
          <w:szCs w:val="24"/>
          <w:lang w:eastAsia="de-DE"/>
        </w:rPr>
        <w:t xml:space="preserve"> auf ewig erben. </w:t>
      </w:r>
    </w:p>
    <w:p w14:paraId="17B7BDBB" w14:textId="77777777" w:rsidR="00F02103" w:rsidRDefault="00F02103" w:rsidP="00F02103">
      <w:pPr>
        <w:pStyle w:val="berschrift1"/>
      </w:pPr>
      <w:r w:rsidRPr="00FD56B4">
        <w:t xml:space="preserve">Du, Vater, </w:t>
      </w:r>
      <w:proofErr w:type="spellStart"/>
      <w:r w:rsidRPr="00FD56B4">
        <w:t>wollst</w:t>
      </w:r>
      <w:proofErr w:type="spellEnd"/>
      <w:r w:rsidRPr="00FD56B4">
        <w:t xml:space="preserve"> mir geben</w:t>
      </w:r>
    </w:p>
    <w:p w14:paraId="7EF67DFB"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 xml:space="preserve">Du, Vater, </w:t>
      </w:r>
      <w:proofErr w:type="spellStart"/>
      <w:r w:rsidRPr="00FD56B4">
        <w:rPr>
          <w:rFonts w:eastAsia="Times New Roman"/>
          <w:szCs w:val="24"/>
          <w:lang w:eastAsia="de-DE"/>
        </w:rPr>
        <w:t>wollst</w:t>
      </w:r>
      <w:proofErr w:type="spellEnd"/>
      <w:r w:rsidRPr="00FD56B4">
        <w:rPr>
          <w:rFonts w:eastAsia="Times New Roman"/>
          <w:szCs w:val="24"/>
          <w:lang w:eastAsia="de-DE"/>
        </w:rPr>
        <w:t xml:space="preserve"> mir geben,</w:t>
      </w:r>
      <w:r w:rsidRPr="00FD56B4">
        <w:rPr>
          <w:rFonts w:eastAsia="Times New Roman"/>
          <w:szCs w:val="24"/>
          <w:lang w:eastAsia="de-DE"/>
        </w:rPr>
        <w:br/>
        <w:t>Was mich in diesem Leben</w:t>
      </w:r>
      <w:r w:rsidRPr="00FD56B4">
        <w:rPr>
          <w:rFonts w:eastAsia="Times New Roman"/>
          <w:szCs w:val="24"/>
          <w:lang w:eastAsia="de-DE"/>
        </w:rPr>
        <w:br/>
        <w:t>Zu jenem tüchtig macht:</w:t>
      </w:r>
      <w:r w:rsidRPr="00FD56B4">
        <w:rPr>
          <w:rFonts w:eastAsia="Times New Roman"/>
          <w:szCs w:val="24"/>
          <w:lang w:eastAsia="de-DE"/>
        </w:rPr>
        <w:br/>
        <w:t>Ein mäßig Glück hienieden</w:t>
      </w:r>
      <w:r w:rsidRPr="00FD56B4">
        <w:rPr>
          <w:rFonts w:eastAsia="Times New Roman"/>
          <w:szCs w:val="24"/>
          <w:lang w:eastAsia="de-DE"/>
        </w:rPr>
        <w:br/>
        <w:t>Sei mir von dir beschieden,</w:t>
      </w:r>
      <w:r w:rsidRPr="00FD56B4">
        <w:rPr>
          <w:rFonts w:eastAsia="Times New Roman"/>
          <w:szCs w:val="24"/>
          <w:lang w:eastAsia="de-DE"/>
        </w:rPr>
        <w:br/>
        <w:t xml:space="preserve">O du, der für mein Bestes wacht! </w:t>
      </w:r>
    </w:p>
    <w:p w14:paraId="514BF839"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Ein dir geweihtes Herze,</w:t>
      </w:r>
      <w:r w:rsidRPr="00FD56B4">
        <w:rPr>
          <w:rFonts w:eastAsia="Times New Roman"/>
          <w:szCs w:val="24"/>
          <w:lang w:eastAsia="de-DE"/>
        </w:rPr>
        <w:br/>
        <w:t>Das selbst im bängsten Schmerze</w:t>
      </w:r>
      <w:r w:rsidRPr="00FD56B4">
        <w:rPr>
          <w:rFonts w:eastAsia="Times New Roman"/>
          <w:szCs w:val="24"/>
          <w:lang w:eastAsia="de-DE"/>
        </w:rPr>
        <w:br/>
        <w:t>Dich dankbar ehrt und liebt.</w:t>
      </w:r>
      <w:r w:rsidRPr="00FD56B4">
        <w:rPr>
          <w:rFonts w:eastAsia="Times New Roman"/>
          <w:szCs w:val="24"/>
          <w:lang w:eastAsia="de-DE"/>
        </w:rPr>
        <w:br/>
        <w:t>Das im beglückten Leben,</w:t>
      </w:r>
      <w:r w:rsidRPr="00FD56B4">
        <w:rPr>
          <w:rFonts w:eastAsia="Times New Roman"/>
          <w:szCs w:val="24"/>
          <w:lang w:eastAsia="de-DE"/>
        </w:rPr>
        <w:br/>
        <w:t>Dir, seinem Gott ergeben,</w:t>
      </w:r>
      <w:r w:rsidRPr="00FD56B4">
        <w:rPr>
          <w:rFonts w:eastAsia="Times New Roman"/>
          <w:szCs w:val="24"/>
          <w:lang w:eastAsia="de-DE"/>
        </w:rPr>
        <w:br/>
        <w:t>Die Tugend treu und freudig übt.</w:t>
      </w:r>
    </w:p>
    <w:p w14:paraId="6A7E8E3A"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Ein Herz voll edler Triebe,</w:t>
      </w:r>
      <w:r w:rsidRPr="00FD56B4">
        <w:rPr>
          <w:rFonts w:eastAsia="Times New Roman"/>
          <w:szCs w:val="24"/>
          <w:lang w:eastAsia="de-DE"/>
        </w:rPr>
        <w:br/>
        <w:t>Voll warmer Menschenliebe,</w:t>
      </w:r>
      <w:r w:rsidRPr="00FD56B4">
        <w:rPr>
          <w:rFonts w:eastAsia="Times New Roman"/>
          <w:szCs w:val="24"/>
          <w:lang w:eastAsia="de-DE"/>
        </w:rPr>
        <w:br/>
        <w:t>Entfernt von Hass und Neid;</w:t>
      </w:r>
      <w:r w:rsidRPr="00FD56B4">
        <w:rPr>
          <w:rFonts w:eastAsia="Times New Roman"/>
          <w:szCs w:val="24"/>
          <w:lang w:eastAsia="de-DE"/>
        </w:rPr>
        <w:br/>
        <w:t>Das nie den Nächsten kränket,</w:t>
      </w:r>
      <w:r w:rsidRPr="00FD56B4">
        <w:rPr>
          <w:rFonts w:eastAsia="Times New Roman"/>
          <w:szCs w:val="24"/>
          <w:lang w:eastAsia="de-DE"/>
        </w:rPr>
        <w:br/>
        <w:t>Auf Rache niemals denket,</w:t>
      </w:r>
      <w:r w:rsidRPr="00FD56B4">
        <w:rPr>
          <w:rFonts w:eastAsia="Times New Roman"/>
          <w:szCs w:val="24"/>
          <w:lang w:eastAsia="de-DE"/>
        </w:rPr>
        <w:br/>
        <w:t xml:space="preserve">Gern jedem dienet und verzeiht. </w:t>
      </w:r>
    </w:p>
    <w:p w14:paraId="14233A03"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Ja, Herr, solch ein Gemüte</w:t>
      </w:r>
      <w:r w:rsidRPr="00FD56B4">
        <w:rPr>
          <w:rFonts w:eastAsia="Times New Roman"/>
          <w:szCs w:val="24"/>
          <w:lang w:eastAsia="de-DE"/>
        </w:rPr>
        <w:br/>
        <w:t>Gib mir nach deiner Güte,</w:t>
      </w:r>
      <w:r w:rsidRPr="00FD56B4">
        <w:rPr>
          <w:rFonts w:eastAsia="Times New Roman"/>
          <w:szCs w:val="24"/>
          <w:lang w:eastAsia="de-DE"/>
        </w:rPr>
        <w:br/>
        <w:t>Mir die nur darum fleht!</w:t>
      </w:r>
      <w:r w:rsidRPr="00FD56B4">
        <w:rPr>
          <w:rFonts w:eastAsia="Times New Roman"/>
          <w:szCs w:val="24"/>
          <w:lang w:eastAsia="de-DE"/>
        </w:rPr>
        <w:br/>
        <w:t>O stärk mich, deinen Willen</w:t>
      </w:r>
      <w:r w:rsidRPr="00FD56B4">
        <w:rPr>
          <w:rFonts w:eastAsia="Times New Roman"/>
          <w:szCs w:val="24"/>
          <w:lang w:eastAsia="de-DE"/>
        </w:rPr>
        <w:br/>
        <w:t>Stets freudig zu erfüllen:</w:t>
      </w:r>
      <w:r w:rsidRPr="00FD56B4">
        <w:rPr>
          <w:rFonts w:eastAsia="Times New Roman"/>
          <w:szCs w:val="24"/>
          <w:lang w:eastAsia="de-DE"/>
        </w:rPr>
        <w:br/>
        <w:t>Erhör, o Vater, dies Gebet!</w:t>
      </w:r>
    </w:p>
    <w:p w14:paraId="267550FE" w14:textId="77777777" w:rsidR="00F02103" w:rsidRDefault="00F02103" w:rsidP="00F02103">
      <w:pPr>
        <w:pStyle w:val="berschrift1"/>
      </w:pPr>
      <w:r w:rsidRPr="00FD56B4">
        <w:t>Durch dein allmächtig</w:t>
      </w:r>
      <w:r>
        <w:t>:</w:t>
      </w:r>
      <w:r w:rsidRPr="00FD56B4">
        <w:t xml:space="preserve"> </w:t>
      </w:r>
      <w:r>
        <w:t>„</w:t>
      </w:r>
      <w:r w:rsidRPr="00FD56B4">
        <w:t>Werde</w:t>
      </w:r>
      <w:r>
        <w:t>“</w:t>
      </w:r>
    </w:p>
    <w:p w14:paraId="7DB0FA2F"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Durch dein allmächtig Werde</w:t>
      </w:r>
      <w:r w:rsidRPr="00FD56B4">
        <w:rPr>
          <w:rFonts w:eastAsia="Times New Roman"/>
          <w:szCs w:val="24"/>
          <w:lang w:eastAsia="de-DE"/>
        </w:rPr>
        <w:br/>
        <w:t>Ward, Gott, dies Leben mein!</w:t>
      </w:r>
      <w:r w:rsidRPr="00FD56B4">
        <w:rPr>
          <w:rFonts w:eastAsia="Times New Roman"/>
          <w:szCs w:val="24"/>
          <w:lang w:eastAsia="de-DE"/>
        </w:rPr>
        <w:br/>
        <w:t>Wie Himmel, Sonn‘ und Erde</w:t>
      </w:r>
      <w:r w:rsidRPr="00FD56B4">
        <w:rPr>
          <w:rFonts w:eastAsia="Times New Roman"/>
          <w:szCs w:val="24"/>
          <w:lang w:eastAsia="de-DE"/>
        </w:rPr>
        <w:br/>
        <w:t>Riefst du auch mich ins Sein.</w:t>
      </w:r>
      <w:r w:rsidRPr="00FD56B4">
        <w:rPr>
          <w:rFonts w:eastAsia="Times New Roman"/>
          <w:szCs w:val="24"/>
          <w:lang w:eastAsia="de-DE"/>
        </w:rPr>
        <w:br/>
        <w:t>Und einst als ich, erblickte</w:t>
      </w:r>
      <w:r w:rsidRPr="00FD56B4">
        <w:rPr>
          <w:rFonts w:eastAsia="Times New Roman"/>
          <w:szCs w:val="24"/>
          <w:lang w:eastAsia="de-DE"/>
        </w:rPr>
        <w:br/>
        <w:t>Dies schöne Tageslicht,</w:t>
      </w:r>
      <w:r w:rsidRPr="00FD56B4">
        <w:rPr>
          <w:rFonts w:eastAsia="Times New Roman"/>
          <w:szCs w:val="24"/>
          <w:lang w:eastAsia="de-DE"/>
        </w:rPr>
        <w:br/>
        <w:t>Mit wie viel Segen schmückte</w:t>
      </w:r>
      <w:r w:rsidRPr="00FD56B4">
        <w:rPr>
          <w:rFonts w:eastAsia="Times New Roman"/>
          <w:szCs w:val="24"/>
          <w:lang w:eastAsia="de-DE"/>
        </w:rPr>
        <w:br/>
        <w:t xml:space="preserve">Mich Deine Güte nicht! </w:t>
      </w:r>
    </w:p>
    <w:p w14:paraId="097ADC15" w14:textId="2C145DB4"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Was in dem Pilgerleben</w:t>
      </w:r>
      <w:r w:rsidRPr="00FD56B4">
        <w:rPr>
          <w:rFonts w:eastAsia="Times New Roman"/>
          <w:szCs w:val="24"/>
          <w:lang w:eastAsia="de-DE"/>
        </w:rPr>
        <w:br/>
        <w:t>Zu meinem Glücke nützt</w:t>
      </w:r>
      <w:r w:rsidRPr="00FD56B4">
        <w:rPr>
          <w:rFonts w:eastAsia="Times New Roman"/>
          <w:szCs w:val="24"/>
          <w:lang w:eastAsia="de-DE"/>
        </w:rPr>
        <w:br/>
        <w:t>Hast du mir da gegeben,</w:t>
      </w:r>
      <w:r w:rsidRPr="00FD56B4">
        <w:rPr>
          <w:rFonts w:eastAsia="Times New Roman"/>
          <w:szCs w:val="24"/>
          <w:lang w:eastAsia="de-DE"/>
        </w:rPr>
        <w:br/>
        <w:t xml:space="preserve">Und gibst es mir noch </w:t>
      </w:r>
      <w:proofErr w:type="spellStart"/>
      <w:r w:rsidRPr="00FD56B4">
        <w:rPr>
          <w:rFonts w:eastAsia="Times New Roman"/>
          <w:szCs w:val="24"/>
          <w:lang w:eastAsia="de-DE"/>
        </w:rPr>
        <w:t>izt</w:t>
      </w:r>
      <w:proofErr w:type="spellEnd"/>
      <w:r w:rsidR="000C1766">
        <w:rPr>
          <w:rStyle w:val="Funotenzeichen"/>
          <w:rFonts w:eastAsia="Times New Roman"/>
          <w:szCs w:val="24"/>
          <w:lang w:eastAsia="de-DE"/>
        </w:rPr>
        <w:footnoteReference w:id="1"/>
      </w:r>
      <w:r w:rsidRPr="00FD56B4">
        <w:rPr>
          <w:rFonts w:eastAsia="Times New Roman"/>
          <w:szCs w:val="24"/>
          <w:lang w:eastAsia="de-DE"/>
        </w:rPr>
        <w:t>.</w:t>
      </w:r>
      <w:r w:rsidRPr="00FD56B4">
        <w:rPr>
          <w:rFonts w:eastAsia="Times New Roman"/>
          <w:szCs w:val="24"/>
          <w:lang w:eastAsia="de-DE"/>
        </w:rPr>
        <w:br/>
        <w:t>Du gabst mir viele Freuden</w:t>
      </w:r>
      <w:r w:rsidRPr="00FD56B4">
        <w:rPr>
          <w:rFonts w:eastAsia="Times New Roman"/>
          <w:szCs w:val="24"/>
          <w:lang w:eastAsia="de-DE"/>
        </w:rPr>
        <w:br/>
        <w:t>Und manchen treuen Freund,</w:t>
      </w:r>
      <w:r w:rsidRPr="00FD56B4">
        <w:rPr>
          <w:rFonts w:eastAsia="Times New Roman"/>
          <w:szCs w:val="24"/>
          <w:lang w:eastAsia="de-DE"/>
        </w:rPr>
        <w:br/>
        <w:t>Und schicktest du mir Leiden</w:t>
      </w:r>
      <w:r w:rsidRPr="00FD56B4">
        <w:rPr>
          <w:rFonts w:eastAsia="Times New Roman"/>
          <w:szCs w:val="24"/>
          <w:lang w:eastAsia="de-DE"/>
        </w:rPr>
        <w:br/>
        <w:t xml:space="preserve">So war mein Glück gemeint. </w:t>
      </w:r>
    </w:p>
    <w:p w14:paraId="4959C09C"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Du gabst von deinem Willen</w:t>
      </w:r>
      <w:r w:rsidRPr="00FD56B4">
        <w:rPr>
          <w:rFonts w:eastAsia="Times New Roman"/>
          <w:szCs w:val="24"/>
          <w:lang w:eastAsia="de-DE"/>
        </w:rPr>
        <w:br/>
        <w:t>Genug Erkenntnis mir,</w:t>
      </w:r>
      <w:r w:rsidRPr="00FD56B4">
        <w:rPr>
          <w:rFonts w:eastAsia="Times New Roman"/>
          <w:szCs w:val="24"/>
          <w:lang w:eastAsia="de-DE"/>
        </w:rPr>
        <w:br/>
        <w:t>Und gern ihn zu erfüllen</w:t>
      </w:r>
      <w:r w:rsidRPr="00FD56B4">
        <w:rPr>
          <w:rFonts w:eastAsia="Times New Roman"/>
          <w:szCs w:val="24"/>
          <w:lang w:eastAsia="de-DE"/>
        </w:rPr>
        <w:br/>
        <w:t>Auch Wollen und Begier.</w:t>
      </w:r>
      <w:r w:rsidRPr="00FD56B4">
        <w:rPr>
          <w:rFonts w:eastAsia="Times New Roman"/>
          <w:szCs w:val="24"/>
          <w:lang w:eastAsia="de-DE"/>
        </w:rPr>
        <w:br/>
        <w:t>Lief ich Gefahr zu gleiten,</w:t>
      </w:r>
      <w:r w:rsidRPr="00FD56B4">
        <w:rPr>
          <w:rFonts w:eastAsia="Times New Roman"/>
          <w:szCs w:val="24"/>
          <w:lang w:eastAsia="de-DE"/>
        </w:rPr>
        <w:br/>
        <w:t>Irrt ich in meinem Lauf</w:t>
      </w:r>
      <w:r w:rsidRPr="00FD56B4">
        <w:rPr>
          <w:rFonts w:eastAsia="Times New Roman"/>
          <w:szCs w:val="24"/>
          <w:lang w:eastAsia="de-DE"/>
        </w:rPr>
        <w:br/>
        <w:t>So warst du mir zur Seiten</w:t>
      </w:r>
      <w:r w:rsidRPr="00FD56B4">
        <w:rPr>
          <w:rFonts w:eastAsia="Times New Roman"/>
          <w:szCs w:val="24"/>
          <w:lang w:eastAsia="de-DE"/>
        </w:rPr>
        <w:br/>
        <w:t>Und halfst mir wieder auf.</w:t>
      </w:r>
    </w:p>
    <w:p w14:paraId="133EF63E"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O, Schöpfer meiner Tage,</w:t>
      </w:r>
      <w:r w:rsidRPr="00FD56B4">
        <w:rPr>
          <w:rFonts w:eastAsia="Times New Roman"/>
          <w:szCs w:val="24"/>
          <w:lang w:eastAsia="de-DE"/>
        </w:rPr>
        <w:br/>
        <w:t>Stärk in der Tugend mich!</w:t>
      </w:r>
      <w:r w:rsidRPr="00FD56B4">
        <w:rPr>
          <w:rFonts w:eastAsia="Times New Roman"/>
          <w:szCs w:val="24"/>
          <w:lang w:eastAsia="de-DE"/>
        </w:rPr>
        <w:br/>
        <w:t xml:space="preserve">Und wenn </w:t>
      </w:r>
      <w:proofErr w:type="spellStart"/>
      <w:r w:rsidRPr="00FD56B4">
        <w:rPr>
          <w:rFonts w:eastAsia="Times New Roman"/>
          <w:szCs w:val="24"/>
          <w:lang w:eastAsia="de-DE"/>
        </w:rPr>
        <w:t>ichs</w:t>
      </w:r>
      <w:proofErr w:type="spellEnd"/>
      <w:r w:rsidRPr="00FD56B4">
        <w:rPr>
          <w:rFonts w:eastAsia="Times New Roman"/>
          <w:szCs w:val="24"/>
          <w:lang w:eastAsia="de-DE"/>
        </w:rPr>
        <w:t xml:space="preserve"> einsam klage,</w:t>
      </w:r>
      <w:r w:rsidRPr="00FD56B4">
        <w:rPr>
          <w:rFonts w:eastAsia="Times New Roman"/>
          <w:szCs w:val="24"/>
          <w:lang w:eastAsia="de-DE"/>
        </w:rPr>
        <w:br/>
        <w:t>Dann zeig als Vater dich,</w:t>
      </w:r>
      <w:r w:rsidRPr="00FD56B4">
        <w:rPr>
          <w:rFonts w:eastAsia="Times New Roman"/>
          <w:szCs w:val="24"/>
          <w:lang w:eastAsia="de-DE"/>
        </w:rPr>
        <w:br/>
        <w:t>Der auch auf stille Tränen</w:t>
      </w:r>
      <w:r w:rsidRPr="00FD56B4">
        <w:rPr>
          <w:rFonts w:eastAsia="Times New Roman"/>
          <w:szCs w:val="24"/>
          <w:lang w:eastAsia="de-DE"/>
        </w:rPr>
        <w:br/>
        <w:t>Mit weiser Güte blickt,</w:t>
      </w:r>
      <w:r w:rsidRPr="00FD56B4">
        <w:rPr>
          <w:rFonts w:eastAsia="Times New Roman"/>
          <w:szCs w:val="24"/>
          <w:lang w:eastAsia="de-DE"/>
        </w:rPr>
        <w:br/>
        <w:t>Und der nach diesen Tränen</w:t>
      </w:r>
      <w:r w:rsidRPr="00FD56B4">
        <w:rPr>
          <w:rFonts w:eastAsia="Times New Roman"/>
          <w:szCs w:val="24"/>
          <w:lang w:eastAsia="de-DE"/>
        </w:rPr>
        <w:br/>
        <w:t xml:space="preserve">Doch wieder mich beglückt! </w:t>
      </w:r>
    </w:p>
    <w:p w14:paraId="71796CA1"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Und ist in diesem Leben</w:t>
      </w:r>
      <w:r w:rsidRPr="00FD56B4">
        <w:rPr>
          <w:rFonts w:eastAsia="Times New Roman"/>
          <w:szCs w:val="24"/>
          <w:lang w:eastAsia="de-DE"/>
        </w:rPr>
        <w:br/>
        <w:t>Sein glücklich Los mein Teil,</w:t>
      </w:r>
      <w:r w:rsidRPr="00FD56B4">
        <w:rPr>
          <w:rFonts w:eastAsia="Times New Roman"/>
          <w:szCs w:val="24"/>
          <w:lang w:eastAsia="de-DE"/>
        </w:rPr>
        <w:br/>
        <w:t>Willst du mir Leiden geben,</w:t>
      </w:r>
      <w:r w:rsidRPr="00FD56B4">
        <w:rPr>
          <w:rFonts w:eastAsia="Times New Roman"/>
          <w:szCs w:val="24"/>
          <w:lang w:eastAsia="de-DE"/>
        </w:rPr>
        <w:br/>
        <w:t>So gib auch Mut, mein Heil!</w:t>
      </w:r>
      <w:r w:rsidRPr="00FD56B4">
        <w:rPr>
          <w:rFonts w:eastAsia="Times New Roman"/>
          <w:szCs w:val="24"/>
          <w:lang w:eastAsia="de-DE"/>
        </w:rPr>
        <w:br/>
        <w:t>Doch sollen frohe Tage</w:t>
      </w:r>
      <w:r w:rsidRPr="00FD56B4">
        <w:rPr>
          <w:rFonts w:eastAsia="Times New Roman"/>
          <w:szCs w:val="24"/>
          <w:lang w:eastAsia="de-DE"/>
        </w:rPr>
        <w:br/>
        <w:t>Für mich auf Erden sein,</w:t>
      </w:r>
      <w:r w:rsidRPr="00FD56B4">
        <w:rPr>
          <w:rFonts w:eastAsia="Times New Roman"/>
          <w:szCs w:val="24"/>
          <w:lang w:eastAsia="de-DE"/>
        </w:rPr>
        <w:br/>
        <w:t>So hilf mir in die Lage</w:t>
      </w:r>
      <w:r w:rsidRPr="00FD56B4">
        <w:rPr>
          <w:rFonts w:eastAsia="Times New Roman"/>
          <w:szCs w:val="24"/>
          <w:lang w:eastAsia="de-DE"/>
        </w:rPr>
        <w:br/>
        <w:t xml:space="preserve">Auch Andre zu </w:t>
      </w:r>
      <w:proofErr w:type="spellStart"/>
      <w:r w:rsidRPr="00FD56B4">
        <w:rPr>
          <w:rFonts w:eastAsia="Times New Roman"/>
          <w:szCs w:val="24"/>
          <w:lang w:eastAsia="de-DE"/>
        </w:rPr>
        <w:t>erfreun</w:t>
      </w:r>
      <w:proofErr w:type="spellEnd"/>
      <w:r w:rsidRPr="00FD56B4">
        <w:rPr>
          <w:rFonts w:eastAsia="Times New Roman"/>
          <w:szCs w:val="24"/>
          <w:lang w:eastAsia="de-DE"/>
        </w:rPr>
        <w:t>!</w:t>
      </w:r>
    </w:p>
    <w:p w14:paraId="5A4960F6" w14:textId="77777777" w:rsidR="00F02103" w:rsidRDefault="00F02103" w:rsidP="00F02103">
      <w:pPr>
        <w:pStyle w:val="berschrift1"/>
      </w:pPr>
      <w:r w:rsidRPr="00FD56B4">
        <w:t>Ehe ich noch war, da sorgtest du</w:t>
      </w:r>
    </w:p>
    <w:p w14:paraId="4C199C9A"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Ehe ich noch war, da sorgtest du</w:t>
      </w:r>
      <w:r w:rsidRPr="00FD56B4">
        <w:rPr>
          <w:rFonts w:eastAsia="Times New Roman"/>
          <w:szCs w:val="24"/>
          <w:lang w:eastAsia="de-DE"/>
        </w:rPr>
        <w:br/>
        <w:t>Für mich und für mein Leben.</w:t>
      </w:r>
      <w:r w:rsidRPr="00FD56B4">
        <w:rPr>
          <w:rFonts w:eastAsia="Times New Roman"/>
          <w:szCs w:val="24"/>
          <w:lang w:eastAsia="de-DE"/>
        </w:rPr>
        <w:br/>
        <w:t>Gott! welch ein Trost, der Seele Ruh</w:t>
      </w:r>
      <w:r w:rsidRPr="00FD56B4">
        <w:rPr>
          <w:rFonts w:eastAsia="Times New Roman"/>
          <w:szCs w:val="24"/>
          <w:lang w:eastAsia="de-DE"/>
        </w:rPr>
        <w:br/>
        <w:t>Und Freudigkeit zu geben!</w:t>
      </w:r>
      <w:r w:rsidRPr="00FD56B4">
        <w:rPr>
          <w:rFonts w:eastAsia="Times New Roman"/>
          <w:szCs w:val="24"/>
          <w:lang w:eastAsia="de-DE"/>
        </w:rPr>
        <w:br/>
        <w:t>Du übersahst mein Schicksal, Herr!</w:t>
      </w:r>
      <w:r w:rsidRPr="00FD56B4">
        <w:rPr>
          <w:rFonts w:eastAsia="Times New Roman"/>
          <w:szCs w:val="24"/>
          <w:lang w:eastAsia="de-DE"/>
        </w:rPr>
        <w:br/>
        <w:t>Und wähltest das, Allliebender,</w:t>
      </w:r>
      <w:r w:rsidRPr="00FD56B4">
        <w:rPr>
          <w:rFonts w:eastAsia="Times New Roman"/>
          <w:szCs w:val="24"/>
          <w:lang w:eastAsia="de-DE"/>
        </w:rPr>
        <w:br/>
        <w:t>Was mir zum Besten diente.</w:t>
      </w:r>
    </w:p>
    <w:p w14:paraId="0D99949E"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Da wählte deine Huld für mich</w:t>
      </w:r>
      <w:r w:rsidRPr="00FD56B4">
        <w:rPr>
          <w:rFonts w:eastAsia="Times New Roman"/>
          <w:szCs w:val="24"/>
          <w:lang w:eastAsia="de-DE"/>
        </w:rPr>
        <w:br/>
        <w:t>Voll Weisheit meine Freuden.</w:t>
      </w:r>
      <w:r w:rsidRPr="00FD56B4">
        <w:rPr>
          <w:rFonts w:eastAsia="Times New Roman"/>
          <w:szCs w:val="24"/>
          <w:lang w:eastAsia="de-DE"/>
        </w:rPr>
        <w:br/>
        <w:t>Für sie preist meine Seele dich,</w:t>
      </w:r>
      <w:r w:rsidRPr="00FD56B4">
        <w:rPr>
          <w:rFonts w:eastAsia="Times New Roman"/>
          <w:szCs w:val="24"/>
          <w:lang w:eastAsia="de-DE"/>
        </w:rPr>
        <w:br/>
        <w:t>So wie für meine Leiden.</w:t>
      </w:r>
      <w:r w:rsidRPr="00FD56B4">
        <w:rPr>
          <w:rFonts w:eastAsia="Times New Roman"/>
          <w:szCs w:val="24"/>
          <w:lang w:eastAsia="de-DE"/>
        </w:rPr>
        <w:br/>
        <w:t>Auch die sind heilsam mir und gut:</w:t>
      </w:r>
      <w:r w:rsidRPr="00FD56B4">
        <w:rPr>
          <w:rFonts w:eastAsia="Times New Roman"/>
          <w:szCs w:val="24"/>
          <w:lang w:eastAsia="de-DE"/>
        </w:rPr>
        <w:br/>
        <w:t>Nur, Höchster! stärke meinen Mut</w:t>
      </w:r>
      <w:r w:rsidRPr="00FD56B4">
        <w:rPr>
          <w:rFonts w:eastAsia="Times New Roman"/>
          <w:szCs w:val="24"/>
          <w:lang w:eastAsia="de-DE"/>
        </w:rPr>
        <w:br/>
        <w:t xml:space="preserve">Sie standhaft zu ertragen. </w:t>
      </w:r>
    </w:p>
    <w:p w14:paraId="57E72E9D"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Der Welten schuf und sie beglückt,</w:t>
      </w:r>
      <w:r w:rsidRPr="00FD56B4">
        <w:rPr>
          <w:rFonts w:eastAsia="Times New Roman"/>
          <w:szCs w:val="24"/>
          <w:lang w:eastAsia="de-DE"/>
        </w:rPr>
        <w:br/>
        <w:t>Der ists auf den ich baue,</w:t>
      </w:r>
      <w:r w:rsidRPr="00FD56B4">
        <w:rPr>
          <w:rFonts w:eastAsia="Times New Roman"/>
          <w:szCs w:val="24"/>
          <w:lang w:eastAsia="de-DE"/>
        </w:rPr>
        <w:br/>
        <w:t>Er ist, wenn mich ein Kummer drückt,</w:t>
      </w:r>
      <w:r w:rsidRPr="00FD56B4">
        <w:rPr>
          <w:rFonts w:eastAsia="Times New Roman"/>
          <w:szCs w:val="24"/>
          <w:lang w:eastAsia="de-DE"/>
        </w:rPr>
        <w:br/>
        <w:t>Der Helfer, dem ich traue.</w:t>
      </w:r>
      <w:r w:rsidRPr="00FD56B4">
        <w:rPr>
          <w:rFonts w:eastAsia="Times New Roman"/>
          <w:szCs w:val="24"/>
          <w:lang w:eastAsia="de-DE"/>
        </w:rPr>
        <w:br/>
        <w:t>Und scheint mir manches wunderbar:</w:t>
      </w:r>
      <w:r w:rsidRPr="00FD56B4">
        <w:rPr>
          <w:rFonts w:eastAsia="Times New Roman"/>
          <w:szCs w:val="24"/>
          <w:lang w:eastAsia="de-DE"/>
        </w:rPr>
        <w:br/>
        <w:t>Einst wird es mir doch offenbar,</w:t>
      </w:r>
      <w:r w:rsidRPr="00FD56B4">
        <w:rPr>
          <w:rFonts w:eastAsia="Times New Roman"/>
          <w:szCs w:val="24"/>
          <w:lang w:eastAsia="de-DE"/>
        </w:rPr>
        <w:br/>
        <w:t xml:space="preserve">Wie gut er mich </w:t>
      </w:r>
      <w:proofErr w:type="spellStart"/>
      <w:r w:rsidRPr="00FD56B4">
        <w:rPr>
          <w:rFonts w:eastAsia="Times New Roman"/>
          <w:szCs w:val="24"/>
          <w:lang w:eastAsia="de-DE"/>
        </w:rPr>
        <w:t>geführet</w:t>
      </w:r>
      <w:proofErr w:type="spellEnd"/>
      <w:r w:rsidRPr="00FD56B4">
        <w:rPr>
          <w:rFonts w:eastAsia="Times New Roman"/>
          <w:szCs w:val="24"/>
          <w:lang w:eastAsia="de-DE"/>
        </w:rPr>
        <w:t>.</w:t>
      </w:r>
    </w:p>
    <w:p w14:paraId="5AF4263C" w14:textId="77777777" w:rsidR="00F02103" w:rsidRDefault="00F02103" w:rsidP="00F02103">
      <w:pPr>
        <w:pStyle w:val="berschrift1"/>
      </w:pPr>
      <w:r w:rsidRPr="00FD56B4">
        <w:t>Ein Blick ins weite Schöpfungsreich</w:t>
      </w:r>
    </w:p>
    <w:p w14:paraId="636BA688"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Ein Blick ins weite Schöpfungsreich</w:t>
      </w:r>
      <w:r w:rsidRPr="00FD56B4">
        <w:rPr>
          <w:rFonts w:eastAsia="Times New Roman"/>
          <w:szCs w:val="24"/>
          <w:lang w:eastAsia="de-DE"/>
        </w:rPr>
        <w:br/>
        <w:t>Macht meine Seele trunken.</w:t>
      </w:r>
      <w:r w:rsidRPr="00FD56B4">
        <w:rPr>
          <w:rFonts w:eastAsia="Times New Roman"/>
          <w:szCs w:val="24"/>
          <w:lang w:eastAsia="de-DE"/>
        </w:rPr>
        <w:br/>
        <w:t>Nichts kommt der hohen Freude gleich,</w:t>
      </w:r>
      <w:r w:rsidRPr="00FD56B4">
        <w:rPr>
          <w:rFonts w:eastAsia="Times New Roman"/>
          <w:szCs w:val="24"/>
          <w:lang w:eastAsia="de-DE"/>
        </w:rPr>
        <w:br/>
        <w:t>Mit der ich, hingesunken</w:t>
      </w:r>
      <w:r w:rsidRPr="00FD56B4">
        <w:rPr>
          <w:rFonts w:eastAsia="Times New Roman"/>
          <w:szCs w:val="24"/>
          <w:lang w:eastAsia="de-DE"/>
        </w:rPr>
        <w:br/>
        <w:t xml:space="preserve">In heiligen </w:t>
      </w:r>
      <w:proofErr w:type="spellStart"/>
      <w:r w:rsidRPr="00FD56B4">
        <w:rPr>
          <w:rFonts w:eastAsia="Times New Roman"/>
          <w:szCs w:val="24"/>
          <w:lang w:eastAsia="de-DE"/>
        </w:rPr>
        <w:t>Entzückungen</w:t>
      </w:r>
      <w:proofErr w:type="spellEnd"/>
      <w:r w:rsidRPr="00FD56B4">
        <w:rPr>
          <w:rFonts w:eastAsia="Times New Roman"/>
          <w:szCs w:val="24"/>
          <w:lang w:eastAsia="de-DE"/>
        </w:rPr>
        <w:t>,</w:t>
      </w:r>
      <w:r w:rsidRPr="00FD56B4">
        <w:rPr>
          <w:rFonts w:eastAsia="Times New Roman"/>
          <w:szCs w:val="24"/>
          <w:lang w:eastAsia="de-DE"/>
        </w:rPr>
        <w:br/>
        <w:t>Die Größe des Unendlichen</w:t>
      </w:r>
      <w:r w:rsidRPr="00FD56B4">
        <w:rPr>
          <w:rFonts w:eastAsia="Times New Roman"/>
          <w:szCs w:val="24"/>
          <w:lang w:eastAsia="de-DE"/>
        </w:rPr>
        <w:br/>
        <w:t>Oft, stillanbetend, denke.</w:t>
      </w:r>
    </w:p>
    <w:p w14:paraId="33E0AE56"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Herr aller Welt, dich staun‘ ich an,</w:t>
      </w:r>
      <w:r w:rsidRPr="00FD56B4">
        <w:rPr>
          <w:rFonts w:eastAsia="Times New Roman"/>
          <w:szCs w:val="24"/>
          <w:lang w:eastAsia="de-DE"/>
        </w:rPr>
        <w:br/>
        <w:t>Wer mag dich würdig preisen!</w:t>
      </w:r>
      <w:r w:rsidRPr="00FD56B4">
        <w:rPr>
          <w:rFonts w:eastAsia="Times New Roman"/>
          <w:szCs w:val="24"/>
          <w:lang w:eastAsia="de-DE"/>
        </w:rPr>
        <w:br/>
        <w:t>Ich fühl es schwindelnd, ach! Wer kann</w:t>
      </w:r>
      <w:r w:rsidRPr="00FD56B4">
        <w:rPr>
          <w:rFonts w:eastAsia="Times New Roman"/>
          <w:szCs w:val="24"/>
          <w:lang w:eastAsia="de-DE"/>
        </w:rPr>
        <w:br/>
        <w:t>Dich fassen und dich preisen!</w:t>
      </w:r>
      <w:r w:rsidRPr="00FD56B4">
        <w:rPr>
          <w:rFonts w:eastAsia="Times New Roman"/>
          <w:szCs w:val="24"/>
          <w:lang w:eastAsia="de-DE"/>
        </w:rPr>
        <w:br/>
        <w:t>Ganz Liebe, ganz Vollkommenheit</w:t>
      </w:r>
      <w:r w:rsidRPr="00FD56B4">
        <w:rPr>
          <w:rFonts w:eastAsia="Times New Roman"/>
          <w:szCs w:val="24"/>
          <w:lang w:eastAsia="de-DE"/>
        </w:rPr>
        <w:br/>
        <w:t>Bist du, mein Gott, und Seligkeit</w:t>
      </w:r>
      <w:r w:rsidRPr="00FD56B4">
        <w:rPr>
          <w:rFonts w:eastAsia="Times New Roman"/>
          <w:szCs w:val="24"/>
          <w:lang w:eastAsia="de-DE"/>
        </w:rPr>
        <w:br/>
        <w:t>Ist all dein Tun und Lassen.</w:t>
      </w:r>
    </w:p>
    <w:p w14:paraId="4D8CE78B"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Dein hohes Bild erhalt in mir,</w:t>
      </w:r>
      <w:r w:rsidRPr="00FD56B4">
        <w:rPr>
          <w:rFonts w:eastAsia="Times New Roman"/>
          <w:szCs w:val="24"/>
          <w:lang w:eastAsia="de-DE"/>
        </w:rPr>
        <w:br/>
        <w:t>Und lass mich hier auf Erden</w:t>
      </w:r>
      <w:r w:rsidRPr="00FD56B4">
        <w:rPr>
          <w:rFonts w:eastAsia="Times New Roman"/>
          <w:szCs w:val="24"/>
          <w:lang w:eastAsia="de-DE"/>
        </w:rPr>
        <w:br/>
        <w:t>O, guter Vater , ähnlich dir</w:t>
      </w:r>
      <w:r w:rsidRPr="00FD56B4">
        <w:rPr>
          <w:rFonts w:eastAsia="Times New Roman"/>
          <w:szCs w:val="24"/>
          <w:lang w:eastAsia="de-DE"/>
        </w:rPr>
        <w:br/>
        <w:t>Und reif zum Himmel werden;</w:t>
      </w:r>
      <w:r w:rsidRPr="00FD56B4">
        <w:rPr>
          <w:rFonts w:eastAsia="Times New Roman"/>
          <w:szCs w:val="24"/>
          <w:lang w:eastAsia="de-DE"/>
        </w:rPr>
        <w:br/>
        <w:t>Damit nach dieser Pilgerzeit</w:t>
      </w:r>
      <w:r w:rsidRPr="00FD56B4">
        <w:rPr>
          <w:rFonts w:eastAsia="Times New Roman"/>
          <w:szCs w:val="24"/>
          <w:lang w:eastAsia="de-DE"/>
        </w:rPr>
        <w:br/>
        <w:t>Ich deine Macht und Herrlichkeit</w:t>
      </w:r>
      <w:r w:rsidRPr="00FD56B4">
        <w:rPr>
          <w:rFonts w:eastAsia="Times New Roman"/>
          <w:szCs w:val="24"/>
          <w:lang w:eastAsia="de-DE"/>
        </w:rPr>
        <w:br/>
      </w:r>
      <w:proofErr w:type="spellStart"/>
      <w:r w:rsidRPr="00FD56B4">
        <w:rPr>
          <w:rFonts w:eastAsia="Times New Roman"/>
          <w:szCs w:val="24"/>
          <w:lang w:eastAsia="de-DE"/>
        </w:rPr>
        <w:t>Ohn</w:t>
      </w:r>
      <w:proofErr w:type="spellEnd"/>
      <w:r w:rsidRPr="00FD56B4">
        <w:rPr>
          <w:rFonts w:eastAsia="Times New Roman"/>
          <w:szCs w:val="24"/>
          <w:lang w:eastAsia="de-DE"/>
        </w:rPr>
        <w:t xml:space="preserve"> Ende sehen möge!</w:t>
      </w:r>
    </w:p>
    <w:p w14:paraId="38453633" w14:textId="77777777" w:rsidR="00F02103" w:rsidRDefault="00F02103" w:rsidP="00F02103">
      <w:pPr>
        <w:pStyle w:val="berschrift1"/>
      </w:pPr>
      <w:r w:rsidRPr="00FD56B4">
        <w:t>Erfreuender Gedanke</w:t>
      </w:r>
    </w:p>
    <w:p w14:paraId="523D23C9"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Erfreuender Gedanke:</w:t>
      </w:r>
      <w:r w:rsidRPr="00FD56B4">
        <w:rPr>
          <w:rFonts w:eastAsia="Times New Roman"/>
          <w:szCs w:val="24"/>
          <w:lang w:eastAsia="de-DE"/>
        </w:rPr>
        <w:br/>
        <w:t>Gott schuf, o Seele, dich!</w:t>
      </w:r>
      <w:r w:rsidRPr="00FD56B4">
        <w:rPr>
          <w:rFonts w:eastAsia="Times New Roman"/>
          <w:szCs w:val="24"/>
          <w:lang w:eastAsia="de-DE"/>
        </w:rPr>
        <w:br/>
        <w:t>Gott, dem ich alles danke,</w:t>
      </w:r>
      <w:r w:rsidRPr="00FD56B4">
        <w:rPr>
          <w:rFonts w:eastAsia="Times New Roman"/>
          <w:szCs w:val="24"/>
          <w:lang w:eastAsia="de-DE"/>
        </w:rPr>
        <w:br/>
        <w:t>Rief auch ins Leben mich!</w:t>
      </w:r>
      <w:r w:rsidRPr="00FD56B4">
        <w:rPr>
          <w:rFonts w:eastAsia="Times New Roman"/>
          <w:szCs w:val="24"/>
          <w:lang w:eastAsia="de-DE"/>
        </w:rPr>
        <w:br/>
        <w:t>Er der mit Licht und Pracht</w:t>
      </w:r>
      <w:r w:rsidRPr="00FD56B4">
        <w:rPr>
          <w:rFonts w:eastAsia="Times New Roman"/>
          <w:szCs w:val="24"/>
          <w:lang w:eastAsia="de-DE"/>
        </w:rPr>
        <w:br/>
        <w:t>Den ganzen Weltkreis schmücket,</w:t>
      </w:r>
      <w:r w:rsidRPr="00FD56B4">
        <w:rPr>
          <w:rFonts w:eastAsia="Times New Roman"/>
          <w:szCs w:val="24"/>
          <w:lang w:eastAsia="de-DE"/>
        </w:rPr>
        <w:br/>
        <w:t>Und jeden Wurm beglücket,</w:t>
      </w:r>
      <w:r w:rsidRPr="00FD56B4">
        <w:rPr>
          <w:rFonts w:eastAsia="Times New Roman"/>
          <w:szCs w:val="24"/>
          <w:lang w:eastAsia="de-DE"/>
        </w:rPr>
        <w:br/>
        <w:t>Er hat auch mich gemacht.</w:t>
      </w:r>
    </w:p>
    <w:p w14:paraId="0E92A705"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O, dies ist ein Gedanken</w:t>
      </w:r>
      <w:r w:rsidRPr="00FD56B4">
        <w:rPr>
          <w:rFonts w:eastAsia="Times New Roman"/>
          <w:szCs w:val="24"/>
          <w:lang w:eastAsia="de-DE"/>
        </w:rPr>
        <w:br/>
        <w:t>Der mächtig mich erhebt,</w:t>
      </w:r>
      <w:r w:rsidRPr="00FD56B4">
        <w:rPr>
          <w:rFonts w:eastAsia="Times New Roman"/>
          <w:szCs w:val="24"/>
          <w:lang w:eastAsia="de-DE"/>
        </w:rPr>
        <w:br/>
        <w:t>Der, wenn ich irr und wanke,</w:t>
      </w:r>
      <w:r w:rsidRPr="00FD56B4">
        <w:rPr>
          <w:rFonts w:eastAsia="Times New Roman"/>
          <w:szCs w:val="24"/>
          <w:lang w:eastAsia="de-DE"/>
        </w:rPr>
        <w:br/>
        <w:t>Wohltätig mich belebt:</w:t>
      </w:r>
      <w:r w:rsidRPr="00FD56B4">
        <w:rPr>
          <w:rFonts w:eastAsia="Times New Roman"/>
          <w:szCs w:val="24"/>
          <w:lang w:eastAsia="de-DE"/>
        </w:rPr>
        <w:br/>
        <w:t>Ich weiß, ein guter Gott</w:t>
      </w:r>
      <w:r w:rsidRPr="00FD56B4">
        <w:rPr>
          <w:rFonts w:eastAsia="Times New Roman"/>
          <w:szCs w:val="24"/>
          <w:lang w:eastAsia="de-DE"/>
        </w:rPr>
        <w:br/>
        <w:t>Gab mir dies erste Leben,</w:t>
      </w:r>
      <w:r w:rsidRPr="00FD56B4">
        <w:rPr>
          <w:rFonts w:eastAsia="Times New Roman"/>
          <w:szCs w:val="24"/>
          <w:lang w:eastAsia="de-DE"/>
        </w:rPr>
        <w:br/>
        <w:t xml:space="preserve">Wird mir ein </w:t>
      </w:r>
      <w:proofErr w:type="spellStart"/>
      <w:r w:rsidRPr="00FD56B4">
        <w:rPr>
          <w:rFonts w:eastAsia="Times New Roman"/>
          <w:szCs w:val="24"/>
          <w:lang w:eastAsia="de-DE"/>
        </w:rPr>
        <w:t>bessers</w:t>
      </w:r>
      <w:proofErr w:type="spellEnd"/>
      <w:r w:rsidRPr="00FD56B4">
        <w:rPr>
          <w:rFonts w:eastAsia="Times New Roman"/>
          <w:szCs w:val="24"/>
          <w:lang w:eastAsia="de-DE"/>
        </w:rPr>
        <w:t xml:space="preserve"> geben,</w:t>
      </w:r>
      <w:r w:rsidRPr="00FD56B4">
        <w:rPr>
          <w:rFonts w:eastAsia="Times New Roman"/>
          <w:szCs w:val="24"/>
          <w:lang w:eastAsia="de-DE"/>
        </w:rPr>
        <w:br/>
        <w:t>und ist und bleibt mein Gott.</w:t>
      </w:r>
    </w:p>
    <w:p w14:paraId="2B1E2BDB"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Ich sollte töricht klagen</w:t>
      </w:r>
      <w:r w:rsidRPr="00FD56B4">
        <w:rPr>
          <w:rFonts w:eastAsia="Times New Roman"/>
          <w:szCs w:val="24"/>
          <w:lang w:eastAsia="de-DE"/>
        </w:rPr>
        <w:br/>
        <w:t>Wenn mich mein Vater schlägt?</w:t>
      </w:r>
      <w:r w:rsidRPr="00FD56B4">
        <w:rPr>
          <w:rFonts w:eastAsia="Times New Roman"/>
          <w:szCs w:val="24"/>
          <w:lang w:eastAsia="de-DE"/>
        </w:rPr>
        <w:br/>
        <w:t>Nicht gern ein Leiden tragen,</w:t>
      </w:r>
      <w:r w:rsidRPr="00FD56B4">
        <w:rPr>
          <w:rFonts w:eastAsia="Times New Roman"/>
          <w:szCs w:val="24"/>
          <w:lang w:eastAsia="de-DE"/>
        </w:rPr>
        <w:br/>
        <w:t>Das er mir auferlegt?</w:t>
      </w:r>
      <w:r w:rsidRPr="00FD56B4">
        <w:rPr>
          <w:rFonts w:eastAsia="Times New Roman"/>
          <w:szCs w:val="24"/>
          <w:lang w:eastAsia="de-DE"/>
        </w:rPr>
        <w:br/>
        <w:t>Es dient zu meinem Heil;</w:t>
      </w:r>
      <w:r w:rsidRPr="00FD56B4">
        <w:rPr>
          <w:rFonts w:eastAsia="Times New Roman"/>
          <w:szCs w:val="24"/>
          <w:lang w:eastAsia="de-DE"/>
        </w:rPr>
        <w:br/>
        <w:t>Er kann und wird es enden:</w:t>
      </w:r>
      <w:r w:rsidRPr="00FD56B4">
        <w:rPr>
          <w:rFonts w:eastAsia="Times New Roman"/>
          <w:szCs w:val="24"/>
          <w:lang w:eastAsia="de-DE"/>
        </w:rPr>
        <w:br/>
        <w:t>Er hat in seinen Händen</w:t>
      </w:r>
      <w:r w:rsidRPr="00FD56B4">
        <w:rPr>
          <w:rFonts w:eastAsia="Times New Roman"/>
          <w:szCs w:val="24"/>
          <w:lang w:eastAsia="de-DE"/>
        </w:rPr>
        <w:br/>
        <w:t>Des Glücks ein großer Teil.</w:t>
      </w:r>
    </w:p>
    <w:p w14:paraId="3F853D83"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Erfreuender Gedanke:</w:t>
      </w:r>
      <w:r w:rsidRPr="00FD56B4">
        <w:rPr>
          <w:rFonts w:eastAsia="Times New Roman"/>
          <w:szCs w:val="24"/>
          <w:lang w:eastAsia="de-DE"/>
        </w:rPr>
        <w:br/>
        <w:t>Gott schuf, o Seele, dich!</w:t>
      </w:r>
      <w:r w:rsidRPr="00FD56B4">
        <w:rPr>
          <w:rFonts w:eastAsia="Times New Roman"/>
          <w:szCs w:val="24"/>
          <w:lang w:eastAsia="de-DE"/>
        </w:rPr>
        <w:br/>
        <w:t>Gott, dem ich alles danke</w:t>
      </w:r>
      <w:r w:rsidRPr="00FD56B4">
        <w:rPr>
          <w:rFonts w:eastAsia="Times New Roman"/>
          <w:szCs w:val="24"/>
          <w:lang w:eastAsia="de-DE"/>
        </w:rPr>
        <w:br/>
        <w:t>Rief auch ins Leben mich!</w:t>
      </w:r>
      <w:r w:rsidRPr="00FD56B4">
        <w:rPr>
          <w:rFonts w:eastAsia="Times New Roman"/>
          <w:szCs w:val="24"/>
          <w:lang w:eastAsia="de-DE"/>
        </w:rPr>
        <w:br/>
        <w:t>Er wägt mein Glück mir zu,</w:t>
      </w:r>
      <w:r w:rsidRPr="00FD56B4">
        <w:rPr>
          <w:rFonts w:eastAsia="Times New Roman"/>
          <w:szCs w:val="24"/>
          <w:lang w:eastAsia="de-DE"/>
        </w:rPr>
        <w:br/>
        <w:t>Und machet meine Leiden</w:t>
      </w:r>
      <w:r w:rsidRPr="00FD56B4">
        <w:rPr>
          <w:rFonts w:eastAsia="Times New Roman"/>
          <w:szCs w:val="24"/>
          <w:lang w:eastAsia="de-DE"/>
        </w:rPr>
        <w:br/>
        <w:t xml:space="preserve">Zu Quellen </w:t>
      </w:r>
      <w:proofErr w:type="spellStart"/>
      <w:r w:rsidRPr="00FD56B4">
        <w:rPr>
          <w:rFonts w:eastAsia="Times New Roman"/>
          <w:szCs w:val="24"/>
          <w:lang w:eastAsia="de-DE"/>
        </w:rPr>
        <w:t>größrer</w:t>
      </w:r>
      <w:proofErr w:type="spellEnd"/>
      <w:r w:rsidRPr="00FD56B4">
        <w:rPr>
          <w:rFonts w:eastAsia="Times New Roman"/>
          <w:szCs w:val="24"/>
          <w:lang w:eastAsia="de-DE"/>
        </w:rPr>
        <w:t xml:space="preserve"> Freuden!</w:t>
      </w:r>
      <w:r w:rsidRPr="00FD56B4">
        <w:rPr>
          <w:rFonts w:eastAsia="Times New Roman"/>
          <w:szCs w:val="24"/>
          <w:lang w:eastAsia="de-DE"/>
        </w:rPr>
        <w:br/>
        <w:t>Gedanke voller Ruh!</w:t>
      </w:r>
    </w:p>
    <w:p w14:paraId="759592F8" w14:textId="77777777" w:rsidR="00F02103" w:rsidRDefault="00F02103" w:rsidP="00F02103">
      <w:pPr>
        <w:pStyle w:val="berschrift1"/>
      </w:pPr>
      <w:r w:rsidRPr="00FD56B4">
        <w:t>Erloschen ist der Sonne Pracht</w:t>
      </w:r>
    </w:p>
    <w:p w14:paraId="06341FC5"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Erloschen ist der Sonne Pracht!</w:t>
      </w:r>
      <w:r w:rsidRPr="00FD56B4">
        <w:rPr>
          <w:rFonts w:eastAsia="Times New Roman"/>
          <w:szCs w:val="24"/>
          <w:lang w:eastAsia="de-DE"/>
        </w:rPr>
        <w:br/>
        <w:t>Geschmückt durch Sternenheere</w:t>
      </w:r>
      <w:r w:rsidRPr="00FD56B4">
        <w:rPr>
          <w:rFonts w:eastAsia="Times New Roman"/>
          <w:szCs w:val="24"/>
          <w:lang w:eastAsia="de-DE"/>
        </w:rPr>
        <w:br/>
        <w:t>Erscheint in ihrem Glanz die Nacht,</w:t>
      </w:r>
      <w:r w:rsidRPr="00FD56B4">
        <w:rPr>
          <w:rFonts w:eastAsia="Times New Roman"/>
          <w:szCs w:val="24"/>
          <w:lang w:eastAsia="de-DE"/>
        </w:rPr>
        <w:br/>
        <w:t>Und predigt Gottes Ehre.</w:t>
      </w:r>
      <w:r w:rsidRPr="00FD56B4">
        <w:rPr>
          <w:rFonts w:eastAsia="Times New Roman"/>
          <w:szCs w:val="24"/>
          <w:lang w:eastAsia="de-DE"/>
        </w:rPr>
        <w:br/>
        <w:t>Sie predigt seine Herrlichkeit,</w:t>
      </w:r>
      <w:r w:rsidRPr="00FD56B4">
        <w:rPr>
          <w:rFonts w:eastAsia="Times New Roman"/>
          <w:szCs w:val="24"/>
          <w:lang w:eastAsia="de-DE"/>
        </w:rPr>
        <w:br/>
        <w:t>Des Herrschers über Welt und Zeit,</w:t>
      </w:r>
      <w:r w:rsidRPr="00FD56B4">
        <w:rPr>
          <w:rFonts w:eastAsia="Times New Roman"/>
          <w:szCs w:val="24"/>
          <w:lang w:eastAsia="de-DE"/>
        </w:rPr>
        <w:br/>
        <w:t xml:space="preserve">Durch den wir sind und leben. </w:t>
      </w:r>
    </w:p>
    <w:p w14:paraId="18B37CCB"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So groß er ist, so klein ich bin!</w:t>
      </w:r>
      <w:r w:rsidRPr="00FD56B4">
        <w:rPr>
          <w:rFonts w:eastAsia="Times New Roman"/>
          <w:szCs w:val="24"/>
          <w:lang w:eastAsia="de-DE"/>
        </w:rPr>
        <w:br/>
        <w:t>Schon sinken meine Glieder:</w:t>
      </w:r>
      <w:r w:rsidRPr="00FD56B4">
        <w:rPr>
          <w:rFonts w:eastAsia="Times New Roman"/>
          <w:szCs w:val="24"/>
          <w:lang w:eastAsia="de-DE"/>
        </w:rPr>
        <w:br/>
        <w:t>Mein Auge sinkt in Schlummer hin,</w:t>
      </w:r>
      <w:r w:rsidRPr="00FD56B4">
        <w:rPr>
          <w:rFonts w:eastAsia="Times New Roman"/>
          <w:szCs w:val="24"/>
          <w:lang w:eastAsia="de-DE"/>
        </w:rPr>
        <w:br/>
        <w:t>und sie aufs Lager nieder.</w:t>
      </w:r>
      <w:r w:rsidRPr="00FD56B4">
        <w:rPr>
          <w:rFonts w:eastAsia="Times New Roman"/>
          <w:szCs w:val="24"/>
          <w:lang w:eastAsia="de-DE"/>
        </w:rPr>
        <w:br/>
        <w:t>Da lieg ich fühllos: Aber du</w:t>
      </w:r>
      <w:r w:rsidRPr="00FD56B4">
        <w:rPr>
          <w:rFonts w:eastAsia="Times New Roman"/>
          <w:szCs w:val="24"/>
          <w:lang w:eastAsia="de-DE"/>
        </w:rPr>
        <w:br/>
        <w:t>Wachst, Vater, über meine Ruh,</w:t>
      </w:r>
      <w:r w:rsidRPr="00FD56B4">
        <w:rPr>
          <w:rFonts w:eastAsia="Times New Roman"/>
          <w:szCs w:val="24"/>
          <w:lang w:eastAsia="de-DE"/>
        </w:rPr>
        <w:br/>
        <w:t xml:space="preserve">Dass mich kein Unfall treffe! </w:t>
      </w:r>
    </w:p>
    <w:p w14:paraId="38C74260"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Indes lass meinen Geist zu dir</w:t>
      </w:r>
      <w:r w:rsidRPr="00FD56B4">
        <w:rPr>
          <w:rFonts w:eastAsia="Times New Roman"/>
          <w:szCs w:val="24"/>
          <w:lang w:eastAsia="de-DE"/>
        </w:rPr>
        <w:br/>
        <w:t>Auch noch im Schlafe wachen,</w:t>
      </w:r>
      <w:r w:rsidRPr="00FD56B4">
        <w:rPr>
          <w:rFonts w:eastAsia="Times New Roman"/>
          <w:szCs w:val="24"/>
          <w:lang w:eastAsia="de-DE"/>
        </w:rPr>
        <w:br/>
        <w:t>Mich von dir träumen, und so mir</w:t>
      </w:r>
      <w:r w:rsidRPr="00FD56B4">
        <w:rPr>
          <w:rFonts w:eastAsia="Times New Roman"/>
          <w:szCs w:val="24"/>
          <w:lang w:eastAsia="de-DE"/>
        </w:rPr>
        <w:br/>
        <w:t>Durch dich ihn heilig machen.</w:t>
      </w:r>
      <w:r w:rsidRPr="00FD56B4">
        <w:rPr>
          <w:rFonts w:eastAsia="Times New Roman"/>
          <w:szCs w:val="24"/>
          <w:lang w:eastAsia="de-DE"/>
        </w:rPr>
        <w:br/>
        <w:t>Entschlummre ich in die Todesnacht,</w:t>
      </w:r>
      <w:r w:rsidRPr="00FD56B4">
        <w:rPr>
          <w:rFonts w:eastAsia="Times New Roman"/>
          <w:szCs w:val="24"/>
          <w:lang w:eastAsia="de-DE"/>
        </w:rPr>
        <w:br/>
        <w:t>So führe mich durch deine Macht,</w:t>
      </w:r>
      <w:r w:rsidRPr="00FD56B4">
        <w:rPr>
          <w:rFonts w:eastAsia="Times New Roman"/>
          <w:szCs w:val="24"/>
          <w:lang w:eastAsia="de-DE"/>
        </w:rPr>
        <w:br/>
        <w:t xml:space="preserve">Zur Schar der </w:t>
      </w:r>
      <w:proofErr w:type="spellStart"/>
      <w:r w:rsidRPr="00FD56B4">
        <w:rPr>
          <w:rFonts w:eastAsia="Times New Roman"/>
          <w:szCs w:val="24"/>
          <w:lang w:eastAsia="de-DE"/>
        </w:rPr>
        <w:t>selgen</w:t>
      </w:r>
      <w:proofErr w:type="spellEnd"/>
      <w:r w:rsidRPr="00FD56B4">
        <w:rPr>
          <w:rFonts w:eastAsia="Times New Roman"/>
          <w:szCs w:val="24"/>
          <w:lang w:eastAsia="de-DE"/>
        </w:rPr>
        <w:t xml:space="preserve"> Geister! </w:t>
      </w:r>
    </w:p>
    <w:p w14:paraId="4F4A336B" w14:textId="77777777" w:rsidR="00F02103" w:rsidRDefault="00F02103" w:rsidP="00F02103">
      <w:pPr>
        <w:pStyle w:val="berschrift1"/>
      </w:pPr>
      <w:r w:rsidRPr="00FD56B4">
        <w:t xml:space="preserve">Ich blick in das </w:t>
      </w:r>
      <w:proofErr w:type="spellStart"/>
      <w:r w:rsidRPr="00FD56B4">
        <w:t>vergangne</w:t>
      </w:r>
      <w:proofErr w:type="spellEnd"/>
      <w:r w:rsidRPr="00FD56B4">
        <w:t xml:space="preserve"> Jahr</w:t>
      </w:r>
    </w:p>
    <w:p w14:paraId="6CA361D7"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 xml:space="preserve">Ich blick in das </w:t>
      </w:r>
      <w:proofErr w:type="spellStart"/>
      <w:r w:rsidRPr="00FD56B4">
        <w:rPr>
          <w:rFonts w:eastAsia="Times New Roman"/>
          <w:szCs w:val="24"/>
          <w:lang w:eastAsia="de-DE"/>
        </w:rPr>
        <w:t>vergangne</w:t>
      </w:r>
      <w:proofErr w:type="spellEnd"/>
      <w:r w:rsidRPr="00FD56B4">
        <w:rPr>
          <w:rFonts w:eastAsia="Times New Roman"/>
          <w:szCs w:val="24"/>
          <w:lang w:eastAsia="de-DE"/>
        </w:rPr>
        <w:t xml:space="preserve"> Jahr</w:t>
      </w:r>
      <w:r w:rsidRPr="00FD56B4">
        <w:rPr>
          <w:rFonts w:eastAsia="Times New Roman"/>
          <w:szCs w:val="24"/>
          <w:lang w:eastAsia="de-DE"/>
        </w:rPr>
        <w:br/>
        <w:t>Mit dankerfülltem Herzen;</w:t>
      </w:r>
      <w:r w:rsidRPr="00FD56B4">
        <w:rPr>
          <w:rFonts w:eastAsia="Times New Roman"/>
          <w:szCs w:val="24"/>
          <w:lang w:eastAsia="de-DE"/>
        </w:rPr>
        <w:br/>
        <w:t>Du warst mein Retter in Gefahr,</w:t>
      </w:r>
      <w:r w:rsidRPr="00FD56B4">
        <w:rPr>
          <w:rFonts w:eastAsia="Times New Roman"/>
          <w:szCs w:val="24"/>
          <w:lang w:eastAsia="de-DE"/>
        </w:rPr>
        <w:br/>
        <w:t>Mein Fels, mein Trost in Schmerzen:</w:t>
      </w:r>
      <w:r w:rsidRPr="00FD56B4">
        <w:rPr>
          <w:rFonts w:eastAsia="Times New Roman"/>
          <w:szCs w:val="24"/>
          <w:lang w:eastAsia="de-DE"/>
        </w:rPr>
        <w:br/>
        <w:t>Herr! meine Seel erhebet dich!</w:t>
      </w:r>
      <w:r w:rsidRPr="00FD56B4">
        <w:rPr>
          <w:rFonts w:eastAsia="Times New Roman"/>
          <w:szCs w:val="24"/>
          <w:lang w:eastAsia="de-DE"/>
        </w:rPr>
        <w:br/>
        <w:t>Wach auch mit Vaterhuld für mich</w:t>
      </w:r>
      <w:r w:rsidRPr="00FD56B4">
        <w:rPr>
          <w:rFonts w:eastAsia="Times New Roman"/>
          <w:szCs w:val="24"/>
          <w:lang w:eastAsia="de-DE"/>
        </w:rPr>
        <w:br/>
        <w:t>In diesem neuen Jahre!</w:t>
      </w:r>
    </w:p>
    <w:p w14:paraId="52ED6A5E"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Lass es ein Jahr des Segens sein</w:t>
      </w:r>
      <w:r w:rsidRPr="00FD56B4">
        <w:rPr>
          <w:rFonts w:eastAsia="Times New Roman"/>
          <w:szCs w:val="24"/>
          <w:lang w:eastAsia="de-DE"/>
        </w:rPr>
        <w:br/>
        <w:t xml:space="preserve">So, wie’s dein Rat </w:t>
      </w:r>
      <w:proofErr w:type="spellStart"/>
      <w:r w:rsidRPr="00FD56B4">
        <w:rPr>
          <w:rFonts w:eastAsia="Times New Roman"/>
          <w:szCs w:val="24"/>
          <w:lang w:eastAsia="de-DE"/>
        </w:rPr>
        <w:t>ersiehet</w:t>
      </w:r>
      <w:proofErr w:type="spellEnd"/>
      <w:r w:rsidRPr="00FD56B4">
        <w:rPr>
          <w:rFonts w:eastAsia="Times New Roman"/>
          <w:szCs w:val="24"/>
          <w:lang w:eastAsia="de-DE"/>
        </w:rPr>
        <w:t>;</w:t>
      </w:r>
      <w:r w:rsidRPr="00FD56B4">
        <w:rPr>
          <w:rFonts w:eastAsia="Times New Roman"/>
          <w:szCs w:val="24"/>
          <w:lang w:eastAsia="de-DE"/>
        </w:rPr>
        <w:br/>
        <w:t xml:space="preserve">Doch lass mich ja kein Glück </w:t>
      </w:r>
      <w:proofErr w:type="spellStart"/>
      <w:r w:rsidRPr="00FD56B4">
        <w:rPr>
          <w:rFonts w:eastAsia="Times New Roman"/>
          <w:szCs w:val="24"/>
          <w:lang w:eastAsia="de-DE"/>
        </w:rPr>
        <w:t>erfreun</w:t>
      </w:r>
      <w:proofErr w:type="spellEnd"/>
      <w:r w:rsidRPr="00FD56B4">
        <w:rPr>
          <w:rFonts w:eastAsia="Times New Roman"/>
          <w:szCs w:val="24"/>
          <w:lang w:eastAsia="de-DE"/>
        </w:rPr>
        <w:t>,</w:t>
      </w:r>
      <w:r w:rsidRPr="00FD56B4">
        <w:rPr>
          <w:rFonts w:eastAsia="Times New Roman"/>
          <w:szCs w:val="24"/>
          <w:lang w:eastAsia="de-DE"/>
        </w:rPr>
        <w:br/>
        <w:t>Das dir mein Herz entziehet!</w:t>
      </w:r>
      <w:r w:rsidRPr="00FD56B4">
        <w:rPr>
          <w:rFonts w:eastAsia="Times New Roman"/>
          <w:szCs w:val="24"/>
          <w:lang w:eastAsia="de-DE"/>
        </w:rPr>
        <w:br/>
        <w:t>Das Glück allein, Herr. schenke mir,</w:t>
      </w:r>
      <w:r w:rsidRPr="00FD56B4">
        <w:rPr>
          <w:rFonts w:eastAsia="Times New Roman"/>
          <w:szCs w:val="24"/>
          <w:lang w:eastAsia="de-DE"/>
        </w:rPr>
        <w:br/>
        <w:t>Dass ich in diesem Jahre dir</w:t>
      </w:r>
      <w:r w:rsidRPr="00FD56B4">
        <w:rPr>
          <w:rFonts w:eastAsia="Times New Roman"/>
          <w:szCs w:val="24"/>
          <w:lang w:eastAsia="de-DE"/>
        </w:rPr>
        <w:br/>
        <w:t>Gefällig leben möge!</w:t>
      </w:r>
    </w:p>
    <w:p w14:paraId="79167C53"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Hält deine Weisheit es für gut</w:t>
      </w:r>
      <w:r w:rsidRPr="00FD56B4">
        <w:rPr>
          <w:rFonts w:eastAsia="Times New Roman"/>
          <w:szCs w:val="24"/>
          <w:lang w:eastAsia="de-DE"/>
        </w:rPr>
        <w:br/>
        <w:t>Mir Leiden aufzulegen,</w:t>
      </w:r>
      <w:r w:rsidRPr="00FD56B4">
        <w:rPr>
          <w:rFonts w:eastAsia="Times New Roman"/>
          <w:szCs w:val="24"/>
          <w:lang w:eastAsia="de-DE"/>
        </w:rPr>
        <w:br/>
        <w:t>So gib der Seele frischen Mut.</w:t>
      </w:r>
      <w:r w:rsidRPr="00FD56B4">
        <w:rPr>
          <w:rFonts w:eastAsia="Times New Roman"/>
          <w:szCs w:val="24"/>
          <w:lang w:eastAsia="de-DE"/>
        </w:rPr>
        <w:br/>
        <w:t>Geduld und auch Vermögen,</w:t>
      </w:r>
      <w:r w:rsidRPr="00FD56B4">
        <w:rPr>
          <w:rFonts w:eastAsia="Times New Roman"/>
          <w:szCs w:val="24"/>
          <w:lang w:eastAsia="de-DE"/>
        </w:rPr>
        <w:br/>
        <w:t>Dass ich mein Kreuz mit Freudigkeit</w:t>
      </w:r>
      <w:r w:rsidRPr="00FD56B4">
        <w:rPr>
          <w:rFonts w:eastAsia="Times New Roman"/>
          <w:szCs w:val="24"/>
          <w:lang w:eastAsia="de-DE"/>
        </w:rPr>
        <w:br/>
        <w:t>Auf mich zu nehmen sei bereit,</w:t>
      </w:r>
      <w:r w:rsidRPr="00FD56B4">
        <w:rPr>
          <w:rFonts w:eastAsia="Times New Roman"/>
          <w:szCs w:val="24"/>
          <w:lang w:eastAsia="de-DE"/>
        </w:rPr>
        <w:br/>
        <w:t>Und meinem Heiland folge!</w:t>
      </w:r>
    </w:p>
    <w:p w14:paraId="6EAC76BC"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So leite mich denn dieses Jahr</w:t>
      </w:r>
      <w:r w:rsidRPr="00FD56B4">
        <w:rPr>
          <w:rFonts w:eastAsia="Times New Roman"/>
          <w:szCs w:val="24"/>
          <w:lang w:eastAsia="de-DE"/>
        </w:rPr>
        <w:br/>
        <w:t>Nach deiner Huld, mein Vater!</w:t>
      </w:r>
      <w:r w:rsidRPr="00FD56B4">
        <w:rPr>
          <w:rFonts w:eastAsia="Times New Roman"/>
          <w:szCs w:val="24"/>
          <w:lang w:eastAsia="de-DE"/>
        </w:rPr>
        <w:br/>
        <w:t>Und führest du mich in Gefahr,</w:t>
      </w:r>
      <w:r w:rsidRPr="00FD56B4">
        <w:rPr>
          <w:rFonts w:eastAsia="Times New Roman"/>
          <w:szCs w:val="24"/>
          <w:lang w:eastAsia="de-DE"/>
        </w:rPr>
        <w:br/>
        <w:t>So sei auch mein Berater!</w:t>
      </w:r>
      <w:r w:rsidRPr="00FD56B4">
        <w:rPr>
          <w:rFonts w:eastAsia="Times New Roman"/>
          <w:szCs w:val="24"/>
          <w:lang w:eastAsia="de-DE"/>
        </w:rPr>
        <w:br/>
        <w:t>Um Erdengüter bitt‘ ich nicht:</w:t>
      </w:r>
      <w:r w:rsidRPr="00FD56B4">
        <w:rPr>
          <w:rFonts w:eastAsia="Times New Roman"/>
          <w:szCs w:val="24"/>
          <w:lang w:eastAsia="de-DE"/>
        </w:rPr>
        <w:br/>
        <w:t>Nur gib mir Lust zu jeder Pflicht,</w:t>
      </w:r>
      <w:r w:rsidRPr="00FD56B4">
        <w:rPr>
          <w:rFonts w:eastAsia="Times New Roman"/>
          <w:szCs w:val="24"/>
          <w:lang w:eastAsia="de-DE"/>
        </w:rPr>
        <w:br/>
        <w:t>Und Kraft zu jeder Tugend!</w:t>
      </w:r>
    </w:p>
    <w:p w14:paraId="6953EA6D" w14:textId="77777777" w:rsidR="00F02103" w:rsidRDefault="00F02103" w:rsidP="00F02103">
      <w:pPr>
        <w:pStyle w:val="berschrift1"/>
      </w:pPr>
      <w:r w:rsidRPr="00FD56B4">
        <w:t>Ich hoff auf Gott mit festem Mut</w:t>
      </w:r>
    </w:p>
    <w:p w14:paraId="53555999"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Ich hoff auf Gott mit festem Mut</w:t>
      </w:r>
      <w:r w:rsidRPr="00FD56B4">
        <w:rPr>
          <w:rFonts w:eastAsia="Times New Roman"/>
          <w:szCs w:val="24"/>
          <w:lang w:eastAsia="de-DE"/>
        </w:rPr>
        <w:br/>
        <w:t>Er wird mir Hülfe geben.</w:t>
      </w:r>
      <w:r w:rsidRPr="00FD56B4">
        <w:rPr>
          <w:rFonts w:eastAsia="Times New Roman"/>
          <w:szCs w:val="24"/>
          <w:lang w:eastAsia="de-DE"/>
        </w:rPr>
        <w:br/>
        <w:t>Wie Gott mich führt, so ist es gut,</w:t>
      </w:r>
      <w:r w:rsidRPr="00FD56B4">
        <w:rPr>
          <w:rFonts w:eastAsia="Times New Roman"/>
          <w:szCs w:val="24"/>
          <w:lang w:eastAsia="de-DE"/>
        </w:rPr>
        <w:br/>
        <w:t>Sein ist mein ganzes Leben.</w:t>
      </w:r>
      <w:r w:rsidRPr="00FD56B4">
        <w:rPr>
          <w:rFonts w:eastAsia="Times New Roman"/>
          <w:szCs w:val="24"/>
          <w:lang w:eastAsia="de-DE"/>
        </w:rPr>
        <w:br/>
        <w:t>Schickt er mir Leidensstunden zu,</w:t>
      </w:r>
      <w:r w:rsidRPr="00FD56B4">
        <w:rPr>
          <w:rFonts w:eastAsia="Times New Roman"/>
          <w:szCs w:val="24"/>
          <w:lang w:eastAsia="de-DE"/>
        </w:rPr>
        <w:br/>
        <w:t>So schafft er mir auch Trost und Ruh</w:t>
      </w:r>
      <w:r w:rsidRPr="00FD56B4">
        <w:rPr>
          <w:rFonts w:eastAsia="Times New Roman"/>
          <w:szCs w:val="24"/>
          <w:lang w:eastAsia="de-DE"/>
        </w:rPr>
        <w:br/>
        <w:t>Und hilft mir überwinden.</w:t>
      </w:r>
    </w:p>
    <w:p w14:paraId="0C5B220B"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Zwar wird es meiner Seele schwer</w:t>
      </w:r>
      <w:r w:rsidRPr="00FD56B4">
        <w:rPr>
          <w:rFonts w:eastAsia="Times New Roman"/>
          <w:szCs w:val="24"/>
          <w:lang w:eastAsia="de-DE"/>
        </w:rPr>
        <w:br/>
        <w:t>Wenn Leiden mich ergreifen.</w:t>
      </w:r>
      <w:r w:rsidRPr="00FD56B4">
        <w:rPr>
          <w:rFonts w:eastAsia="Times New Roman"/>
          <w:szCs w:val="24"/>
          <w:lang w:eastAsia="de-DE"/>
        </w:rPr>
        <w:br/>
        <w:t>Oft ist mein Herz am Troste leer,</w:t>
      </w:r>
      <w:r w:rsidRPr="00FD56B4">
        <w:rPr>
          <w:rFonts w:eastAsia="Times New Roman"/>
          <w:szCs w:val="24"/>
          <w:lang w:eastAsia="de-DE"/>
        </w:rPr>
        <w:br/>
        <w:t>Wenn sie zu stark sich häufen.</w:t>
      </w:r>
      <w:r w:rsidRPr="00FD56B4">
        <w:rPr>
          <w:rFonts w:eastAsia="Times New Roman"/>
          <w:szCs w:val="24"/>
          <w:lang w:eastAsia="de-DE"/>
        </w:rPr>
        <w:br/>
        <w:t>Doch seufz‘ ich Gott zu dir hinauf,</w:t>
      </w:r>
      <w:r w:rsidRPr="00FD56B4">
        <w:rPr>
          <w:rFonts w:eastAsia="Times New Roman"/>
          <w:szCs w:val="24"/>
          <w:lang w:eastAsia="de-DE"/>
        </w:rPr>
        <w:br/>
        <w:t>Dann richtest du mich wieder auf</w:t>
      </w:r>
      <w:r w:rsidRPr="00FD56B4">
        <w:rPr>
          <w:rFonts w:eastAsia="Times New Roman"/>
          <w:szCs w:val="24"/>
          <w:lang w:eastAsia="de-DE"/>
        </w:rPr>
        <w:br/>
        <w:t>Du Tröster meiner Seele!</w:t>
      </w:r>
    </w:p>
    <w:p w14:paraId="1F35C336"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Verlassen hab ich mich auf dich</w:t>
      </w:r>
      <w:r w:rsidRPr="00FD56B4">
        <w:rPr>
          <w:rFonts w:eastAsia="Times New Roman"/>
          <w:szCs w:val="24"/>
          <w:lang w:eastAsia="de-DE"/>
        </w:rPr>
        <w:br/>
        <w:t>Seit frühsten Jugendtagen;</w:t>
      </w:r>
      <w:r w:rsidRPr="00FD56B4">
        <w:rPr>
          <w:rFonts w:eastAsia="Times New Roman"/>
          <w:szCs w:val="24"/>
          <w:lang w:eastAsia="de-DE"/>
        </w:rPr>
        <w:br/>
        <w:t>Du treuster Gott, wirst ferner mich</w:t>
      </w:r>
      <w:r w:rsidRPr="00FD56B4">
        <w:rPr>
          <w:rFonts w:eastAsia="Times New Roman"/>
          <w:szCs w:val="24"/>
          <w:lang w:eastAsia="de-DE"/>
        </w:rPr>
        <w:br/>
        <w:t>Auf Vater-Armen tragen.</w:t>
      </w:r>
      <w:r w:rsidRPr="00FD56B4">
        <w:rPr>
          <w:rFonts w:eastAsia="Times New Roman"/>
          <w:szCs w:val="24"/>
          <w:lang w:eastAsia="de-DE"/>
        </w:rPr>
        <w:br/>
        <w:t>Ich hoff auf Gott, auf Gott allein!</w:t>
      </w:r>
      <w:r w:rsidRPr="00FD56B4">
        <w:rPr>
          <w:rFonts w:eastAsia="Times New Roman"/>
          <w:szCs w:val="24"/>
          <w:lang w:eastAsia="de-DE"/>
        </w:rPr>
        <w:br/>
        <w:t>Dies soll mein Trost und Labsal sein</w:t>
      </w:r>
      <w:r w:rsidRPr="00FD56B4">
        <w:rPr>
          <w:rFonts w:eastAsia="Times New Roman"/>
          <w:szCs w:val="24"/>
          <w:lang w:eastAsia="de-DE"/>
        </w:rPr>
        <w:br/>
        <w:t>Im Leiden und im Sterben.</w:t>
      </w:r>
    </w:p>
    <w:p w14:paraId="6C8E9F78" w14:textId="77777777" w:rsidR="00F02103" w:rsidRDefault="00F02103" w:rsidP="00F02103">
      <w:pPr>
        <w:pStyle w:val="berschrift1"/>
      </w:pPr>
      <w:r w:rsidRPr="00FD56B4">
        <w:t>Mit welchem Dank, Gott, soll dich mein Herz erheben?</w:t>
      </w:r>
    </w:p>
    <w:p w14:paraId="3688A8EB"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Mit welchem Dank, Gott, soll dich mein Herz erheben?</w:t>
      </w:r>
      <w:r w:rsidRPr="00FD56B4">
        <w:rPr>
          <w:rFonts w:eastAsia="Times New Roman"/>
          <w:szCs w:val="24"/>
          <w:lang w:eastAsia="de-DE"/>
        </w:rPr>
        <w:br/>
        <w:t>Nur deine Vaterhuld erhielt mich bei dem Leben.</w:t>
      </w:r>
      <w:r w:rsidRPr="00FD56B4">
        <w:rPr>
          <w:rFonts w:eastAsia="Times New Roman"/>
          <w:szCs w:val="24"/>
          <w:lang w:eastAsia="de-DE"/>
        </w:rPr>
        <w:br/>
        <w:t xml:space="preserve">Du </w:t>
      </w:r>
      <w:proofErr w:type="spellStart"/>
      <w:r w:rsidRPr="00FD56B4">
        <w:rPr>
          <w:rFonts w:eastAsia="Times New Roman"/>
          <w:szCs w:val="24"/>
          <w:lang w:eastAsia="de-DE"/>
        </w:rPr>
        <w:t>stand’st</w:t>
      </w:r>
      <w:proofErr w:type="spellEnd"/>
      <w:r w:rsidRPr="00FD56B4">
        <w:rPr>
          <w:rFonts w:eastAsia="Times New Roman"/>
          <w:szCs w:val="24"/>
          <w:lang w:eastAsia="de-DE"/>
        </w:rPr>
        <w:t xml:space="preserve"> mit deiner Kraft mir in der Schwachheit bei,</w:t>
      </w:r>
      <w:r w:rsidRPr="00FD56B4">
        <w:rPr>
          <w:rFonts w:eastAsia="Times New Roman"/>
          <w:szCs w:val="24"/>
          <w:lang w:eastAsia="de-DE"/>
        </w:rPr>
        <w:br/>
        <w:t>Und von Gefahr und Schmerz bin ich nun wieder frei.</w:t>
      </w:r>
    </w:p>
    <w:p w14:paraId="33C50F9F"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Dem Tode war ich nah: Schon sah ich für mein Leben,</w:t>
      </w:r>
      <w:r w:rsidRPr="00FD56B4">
        <w:rPr>
          <w:rFonts w:eastAsia="Times New Roman"/>
          <w:szCs w:val="24"/>
          <w:lang w:eastAsia="de-DE"/>
        </w:rPr>
        <w:br/>
        <w:t>Um meine Lagerstatt, Verwandt‘ und Freunde beben</w:t>
      </w:r>
      <w:r w:rsidRPr="00FD56B4">
        <w:rPr>
          <w:rFonts w:eastAsia="Times New Roman"/>
          <w:szCs w:val="24"/>
          <w:lang w:eastAsia="de-DE"/>
        </w:rPr>
        <w:br/>
        <w:t>Allein ich bebte nicht, mich schreckte nicht das Grab,</w:t>
      </w:r>
      <w:r w:rsidRPr="00FD56B4">
        <w:rPr>
          <w:rFonts w:eastAsia="Times New Roman"/>
          <w:szCs w:val="24"/>
          <w:lang w:eastAsia="de-DE"/>
        </w:rPr>
        <w:br/>
        <w:t>Gestärkt durch deinen Geist sah ich getrost hinab.</w:t>
      </w:r>
    </w:p>
    <w:p w14:paraId="29F50ED8"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Ich sah des Todes Tal zwar finster vor mir liegen,</w:t>
      </w:r>
      <w:r w:rsidRPr="00FD56B4">
        <w:rPr>
          <w:rFonts w:eastAsia="Times New Roman"/>
          <w:szCs w:val="24"/>
          <w:lang w:eastAsia="de-DE"/>
        </w:rPr>
        <w:br/>
        <w:t>Doch lichtvoll, hinter ihm, ein Himmlisches Vergnügen:</w:t>
      </w:r>
      <w:r w:rsidRPr="00FD56B4">
        <w:rPr>
          <w:rFonts w:eastAsia="Times New Roman"/>
          <w:szCs w:val="24"/>
          <w:lang w:eastAsia="de-DE"/>
        </w:rPr>
        <w:br/>
        <w:t>Der sieche Körper fand dort Ruh und Sicherheit,</w:t>
      </w:r>
      <w:r w:rsidRPr="00FD56B4">
        <w:rPr>
          <w:rFonts w:eastAsia="Times New Roman"/>
          <w:szCs w:val="24"/>
          <w:lang w:eastAsia="de-DE"/>
        </w:rPr>
        <w:br/>
        <w:t>Und meine Seele hier Glück und Unsterblichkeit.</w:t>
      </w:r>
    </w:p>
    <w:p w14:paraId="39474445"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 xml:space="preserve">Indessen stärktest du die </w:t>
      </w:r>
      <w:proofErr w:type="spellStart"/>
      <w:r w:rsidRPr="00FD56B4">
        <w:rPr>
          <w:rFonts w:eastAsia="Times New Roman"/>
          <w:szCs w:val="24"/>
          <w:lang w:eastAsia="de-DE"/>
        </w:rPr>
        <w:t>halberstorbnen</w:t>
      </w:r>
      <w:proofErr w:type="spellEnd"/>
      <w:r w:rsidRPr="00FD56B4">
        <w:rPr>
          <w:rFonts w:eastAsia="Times New Roman"/>
          <w:szCs w:val="24"/>
          <w:lang w:eastAsia="de-DE"/>
        </w:rPr>
        <w:t xml:space="preserve"> Glieder;</w:t>
      </w:r>
      <w:r w:rsidRPr="00FD56B4">
        <w:rPr>
          <w:rFonts w:eastAsia="Times New Roman"/>
          <w:szCs w:val="24"/>
          <w:lang w:eastAsia="de-DE"/>
        </w:rPr>
        <w:br/>
        <w:t>Dem Geiste gabst du Mut, den Nerven Kräfte wieder,</w:t>
      </w:r>
      <w:r w:rsidRPr="00FD56B4">
        <w:rPr>
          <w:rFonts w:eastAsia="Times New Roman"/>
          <w:szCs w:val="24"/>
          <w:lang w:eastAsia="de-DE"/>
        </w:rPr>
        <w:br/>
        <w:t>Und so, so gibst du mich den Meinigen zurück,</w:t>
      </w:r>
      <w:r w:rsidRPr="00FD56B4">
        <w:rPr>
          <w:rFonts w:eastAsia="Times New Roman"/>
          <w:szCs w:val="24"/>
          <w:lang w:eastAsia="de-DE"/>
        </w:rPr>
        <w:br/>
        <w:t>Und dafür dank‘ ich dir: denn Leben ist auch Glück.</w:t>
      </w:r>
    </w:p>
    <w:p w14:paraId="7E12CFB2"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Nun, durch dies Leben selbst will ich den Dank beweisen,</w:t>
      </w:r>
      <w:r w:rsidRPr="00FD56B4">
        <w:rPr>
          <w:rFonts w:eastAsia="Times New Roman"/>
          <w:szCs w:val="24"/>
          <w:lang w:eastAsia="de-DE"/>
        </w:rPr>
        <w:br/>
        <w:t>Mit meinem Geiste, dich in diesem Leben preisen,</w:t>
      </w:r>
      <w:r w:rsidRPr="00FD56B4">
        <w:rPr>
          <w:rFonts w:eastAsia="Times New Roman"/>
          <w:szCs w:val="24"/>
          <w:lang w:eastAsia="de-DE"/>
        </w:rPr>
        <w:br/>
        <w:t xml:space="preserve">Dir jeden Augenblick von meinen Tagen </w:t>
      </w:r>
      <w:proofErr w:type="spellStart"/>
      <w:r w:rsidRPr="00FD56B4">
        <w:rPr>
          <w:rFonts w:eastAsia="Times New Roman"/>
          <w:szCs w:val="24"/>
          <w:lang w:eastAsia="de-DE"/>
        </w:rPr>
        <w:t>weihn</w:t>
      </w:r>
      <w:proofErr w:type="spellEnd"/>
      <w:r w:rsidRPr="00FD56B4">
        <w:rPr>
          <w:rFonts w:eastAsia="Times New Roman"/>
          <w:szCs w:val="24"/>
          <w:lang w:eastAsia="de-DE"/>
        </w:rPr>
        <w:t>,</w:t>
      </w:r>
      <w:r w:rsidRPr="00FD56B4">
        <w:rPr>
          <w:rFonts w:eastAsia="Times New Roman"/>
          <w:szCs w:val="24"/>
          <w:lang w:eastAsia="de-DE"/>
        </w:rPr>
        <w:br/>
        <w:t xml:space="preserve">Um ewig einst bei dir des Lebens wert zu sein. </w:t>
      </w:r>
    </w:p>
    <w:p w14:paraId="32B6EE8E" w14:textId="77777777" w:rsidR="00F02103" w:rsidRDefault="00F02103" w:rsidP="00F02103">
      <w:pPr>
        <w:pStyle w:val="berschrift1"/>
      </w:pPr>
      <w:r w:rsidRPr="00FD56B4">
        <w:t>Mitten unter deinen Schmerzen</w:t>
      </w:r>
    </w:p>
    <w:p w14:paraId="2EEA800C"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Mitten unter deinen Schmerzen</w:t>
      </w:r>
      <w:r w:rsidRPr="00FD56B4">
        <w:rPr>
          <w:rFonts w:eastAsia="Times New Roman"/>
          <w:szCs w:val="24"/>
          <w:lang w:eastAsia="de-DE"/>
        </w:rPr>
        <w:br/>
        <w:t>Sieht dein holder Blick herab,</w:t>
      </w:r>
      <w:r w:rsidRPr="00FD56B4">
        <w:rPr>
          <w:rFonts w:eastAsia="Times New Roman"/>
          <w:szCs w:val="24"/>
          <w:lang w:eastAsia="de-DE"/>
        </w:rPr>
        <w:br/>
        <w:t>Auf den Freund, der deinem Herzen,</w:t>
      </w:r>
      <w:r w:rsidRPr="00FD56B4">
        <w:rPr>
          <w:rFonts w:eastAsia="Times New Roman"/>
          <w:szCs w:val="24"/>
          <w:lang w:eastAsia="de-DE"/>
        </w:rPr>
        <w:br/>
        <w:t>Jesu, neues Leiden gab.</w:t>
      </w:r>
      <w:r w:rsidRPr="00FD56B4">
        <w:rPr>
          <w:rFonts w:eastAsia="Times New Roman"/>
          <w:szCs w:val="24"/>
          <w:lang w:eastAsia="de-DE"/>
        </w:rPr>
        <w:br/>
        <w:t>Da noch zeigt sich dein Gemüte</w:t>
      </w:r>
      <w:r w:rsidRPr="00FD56B4">
        <w:rPr>
          <w:rFonts w:eastAsia="Times New Roman"/>
          <w:szCs w:val="24"/>
          <w:lang w:eastAsia="de-DE"/>
        </w:rPr>
        <w:br/>
        <w:t>Reich an göttlich großer Güte;</w:t>
      </w:r>
      <w:r w:rsidRPr="00FD56B4">
        <w:rPr>
          <w:rFonts w:eastAsia="Times New Roman"/>
          <w:szCs w:val="24"/>
          <w:lang w:eastAsia="de-DE"/>
        </w:rPr>
        <w:br/>
        <w:t>Es vergisst den eignen Schmerz,</w:t>
      </w:r>
      <w:r w:rsidRPr="00FD56B4">
        <w:rPr>
          <w:rFonts w:eastAsia="Times New Roman"/>
          <w:szCs w:val="24"/>
          <w:lang w:eastAsia="de-DE"/>
        </w:rPr>
        <w:br/>
        <w:t xml:space="preserve">für den Freund sorgt nur dein Herz. </w:t>
      </w:r>
    </w:p>
    <w:p w14:paraId="753F2A9E"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Ihn vom Falle zu erheben</w:t>
      </w:r>
      <w:r w:rsidRPr="00FD56B4">
        <w:rPr>
          <w:rFonts w:eastAsia="Times New Roman"/>
          <w:szCs w:val="24"/>
          <w:lang w:eastAsia="de-DE"/>
        </w:rPr>
        <w:br/>
        <w:t>Blickst du ihn voll Mitleid an.</w:t>
      </w:r>
      <w:r w:rsidRPr="00FD56B4">
        <w:rPr>
          <w:rFonts w:eastAsia="Times New Roman"/>
          <w:szCs w:val="24"/>
          <w:lang w:eastAsia="de-DE"/>
        </w:rPr>
        <w:br/>
        <w:t>Dein Blick sagt: „Es ist vergeben,</w:t>
      </w:r>
      <w:r w:rsidRPr="00FD56B4">
        <w:rPr>
          <w:rFonts w:eastAsia="Times New Roman"/>
          <w:szCs w:val="24"/>
          <w:lang w:eastAsia="de-DE"/>
        </w:rPr>
        <w:br/>
        <w:t>Sei an Mut und Treu ein Mann,</w:t>
      </w:r>
      <w:r w:rsidRPr="00FD56B4">
        <w:rPr>
          <w:rFonts w:eastAsia="Times New Roman"/>
          <w:szCs w:val="24"/>
          <w:lang w:eastAsia="de-DE"/>
        </w:rPr>
        <w:br/>
        <w:t>Und zu deines Meisters Ehre</w:t>
      </w:r>
      <w:r w:rsidRPr="00FD56B4">
        <w:rPr>
          <w:rFonts w:eastAsia="Times New Roman"/>
          <w:szCs w:val="24"/>
          <w:lang w:eastAsia="de-DE"/>
        </w:rPr>
        <w:br/>
        <w:t>Gib durch deinen Fall die Lehre</w:t>
      </w:r>
      <w:r w:rsidRPr="00FD56B4">
        <w:rPr>
          <w:rFonts w:eastAsia="Times New Roman"/>
          <w:szCs w:val="24"/>
          <w:lang w:eastAsia="de-DE"/>
        </w:rPr>
        <w:br/>
        <w:t>Dass auch selbst der Starke irrt,</w:t>
      </w:r>
      <w:r w:rsidRPr="00FD56B4">
        <w:rPr>
          <w:rFonts w:eastAsia="Times New Roman"/>
          <w:szCs w:val="24"/>
          <w:lang w:eastAsia="de-DE"/>
        </w:rPr>
        <w:br/>
        <w:t>Wenn er zu vermessen wird.“</w:t>
      </w:r>
    </w:p>
    <w:p w14:paraId="1352DC92"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O was fühlt dein Freund für Leiden</w:t>
      </w:r>
      <w:r w:rsidRPr="00FD56B4">
        <w:rPr>
          <w:rFonts w:eastAsia="Times New Roman"/>
          <w:szCs w:val="24"/>
          <w:lang w:eastAsia="de-DE"/>
        </w:rPr>
        <w:br/>
        <w:t>Bei dem liebevollen Blick!</w:t>
      </w:r>
      <w:r w:rsidRPr="00FD56B4">
        <w:rPr>
          <w:rFonts w:eastAsia="Times New Roman"/>
          <w:szCs w:val="24"/>
          <w:lang w:eastAsia="de-DE"/>
        </w:rPr>
        <w:br/>
        <w:t>Sonst erfüllt er ihn mit Freuden,</w:t>
      </w:r>
      <w:r w:rsidRPr="00FD56B4">
        <w:rPr>
          <w:rFonts w:eastAsia="Times New Roman"/>
          <w:szCs w:val="24"/>
          <w:lang w:eastAsia="de-DE"/>
        </w:rPr>
        <w:br/>
        <w:t>Doch nun lässt er Schmerz zurück;</w:t>
      </w:r>
      <w:r w:rsidRPr="00FD56B4">
        <w:rPr>
          <w:rFonts w:eastAsia="Times New Roman"/>
          <w:szCs w:val="24"/>
          <w:lang w:eastAsia="de-DE"/>
        </w:rPr>
        <w:br/>
        <w:t>Jammert, dass er ihn beleidigt,</w:t>
      </w:r>
      <w:r w:rsidRPr="00FD56B4">
        <w:rPr>
          <w:rFonts w:eastAsia="Times New Roman"/>
          <w:szCs w:val="24"/>
          <w:lang w:eastAsia="de-DE"/>
        </w:rPr>
        <w:br/>
        <w:t>Dessen Huld ihn selbst verteidigt,</w:t>
      </w:r>
      <w:r w:rsidRPr="00FD56B4">
        <w:rPr>
          <w:rFonts w:eastAsia="Times New Roman"/>
          <w:szCs w:val="24"/>
          <w:lang w:eastAsia="de-DE"/>
        </w:rPr>
        <w:br/>
        <w:t>Dem er treu zu sein verhieß,</w:t>
      </w:r>
      <w:r w:rsidRPr="00FD56B4">
        <w:rPr>
          <w:rFonts w:eastAsia="Times New Roman"/>
          <w:szCs w:val="24"/>
          <w:lang w:eastAsia="de-DE"/>
        </w:rPr>
        <w:br/>
        <w:t xml:space="preserve">Wenn ihn alle Welt verließ. </w:t>
      </w:r>
    </w:p>
    <w:p w14:paraId="6CE4998A"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Tränen bittrer Reue fließen</w:t>
      </w:r>
      <w:r w:rsidRPr="00FD56B4">
        <w:rPr>
          <w:rFonts w:eastAsia="Times New Roman"/>
          <w:szCs w:val="24"/>
          <w:lang w:eastAsia="de-DE"/>
        </w:rPr>
        <w:br/>
        <w:t>Nun von seinem Angesicht:</w:t>
      </w:r>
      <w:r w:rsidRPr="00FD56B4">
        <w:rPr>
          <w:rFonts w:eastAsia="Times New Roman"/>
          <w:szCs w:val="24"/>
          <w:lang w:eastAsia="de-DE"/>
        </w:rPr>
        <w:br/>
        <w:t>Und sie schämt sich zu vergießen</w:t>
      </w:r>
      <w:r w:rsidRPr="00FD56B4">
        <w:rPr>
          <w:rFonts w:eastAsia="Times New Roman"/>
          <w:szCs w:val="24"/>
          <w:lang w:eastAsia="de-DE"/>
        </w:rPr>
        <w:br/>
        <w:t>Der gerührte Jünger nicht.</w:t>
      </w:r>
      <w:r w:rsidRPr="00FD56B4">
        <w:rPr>
          <w:rFonts w:eastAsia="Times New Roman"/>
          <w:szCs w:val="24"/>
          <w:lang w:eastAsia="de-DE"/>
        </w:rPr>
        <w:br/>
        <w:t>Er enteilet dem Getümmel,</w:t>
      </w:r>
      <w:r w:rsidRPr="00FD56B4">
        <w:rPr>
          <w:rFonts w:eastAsia="Times New Roman"/>
          <w:szCs w:val="24"/>
          <w:lang w:eastAsia="de-DE"/>
        </w:rPr>
        <w:br/>
        <w:t>Flehet brünstig zu dem Himmel,</w:t>
      </w:r>
      <w:r w:rsidRPr="00FD56B4">
        <w:rPr>
          <w:rFonts w:eastAsia="Times New Roman"/>
          <w:szCs w:val="24"/>
          <w:lang w:eastAsia="de-DE"/>
        </w:rPr>
        <w:br/>
        <w:t>Dass Gott ihm die Schuld verzeih,</w:t>
      </w:r>
      <w:r w:rsidRPr="00FD56B4">
        <w:rPr>
          <w:rFonts w:eastAsia="Times New Roman"/>
          <w:szCs w:val="24"/>
          <w:lang w:eastAsia="de-DE"/>
        </w:rPr>
        <w:br/>
        <w:t xml:space="preserve">Und im Schwachen mächtig sei! </w:t>
      </w:r>
    </w:p>
    <w:p w14:paraId="18E32E6F"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Deinem Freunde bin ich ähnlich,</w:t>
      </w:r>
      <w:r w:rsidRPr="00FD56B4">
        <w:rPr>
          <w:rFonts w:eastAsia="Times New Roman"/>
          <w:szCs w:val="24"/>
          <w:lang w:eastAsia="de-DE"/>
        </w:rPr>
        <w:br/>
        <w:t>Ach erbarm auch meiner dich!</w:t>
      </w:r>
      <w:r w:rsidRPr="00FD56B4">
        <w:rPr>
          <w:rFonts w:eastAsia="Times New Roman"/>
          <w:szCs w:val="24"/>
          <w:lang w:eastAsia="de-DE"/>
        </w:rPr>
        <w:br/>
        <w:t>Sieh‘, ich fleh zu dir so sehnliche,</w:t>
      </w:r>
      <w:r w:rsidRPr="00FD56B4">
        <w:rPr>
          <w:rFonts w:eastAsia="Times New Roman"/>
          <w:szCs w:val="24"/>
          <w:lang w:eastAsia="de-DE"/>
        </w:rPr>
        <w:br/>
        <w:t>Stärke, leite, bessre mich!</w:t>
      </w:r>
      <w:r w:rsidRPr="00FD56B4">
        <w:rPr>
          <w:rFonts w:eastAsia="Times New Roman"/>
          <w:szCs w:val="24"/>
          <w:lang w:eastAsia="de-DE"/>
        </w:rPr>
        <w:br/>
        <w:t>Stets auf deinem Pfad zu wandeln,</w:t>
      </w:r>
      <w:r w:rsidRPr="00FD56B4">
        <w:rPr>
          <w:rFonts w:eastAsia="Times New Roman"/>
          <w:szCs w:val="24"/>
          <w:lang w:eastAsia="de-DE"/>
        </w:rPr>
        <w:br/>
        <w:t>Liebevoll wie du zu handeln,</w:t>
      </w:r>
      <w:r w:rsidRPr="00FD56B4">
        <w:rPr>
          <w:rFonts w:eastAsia="Times New Roman"/>
          <w:szCs w:val="24"/>
          <w:lang w:eastAsia="de-DE"/>
        </w:rPr>
        <w:br/>
        <w:t>Bis im Tod dir treu zu sein,</w:t>
      </w:r>
      <w:r w:rsidRPr="00FD56B4">
        <w:rPr>
          <w:rFonts w:eastAsia="Times New Roman"/>
          <w:szCs w:val="24"/>
          <w:lang w:eastAsia="de-DE"/>
        </w:rPr>
        <w:br/>
        <w:t>Dies sei meine Lust allein!</w:t>
      </w:r>
    </w:p>
    <w:p w14:paraId="5E790FFF" w14:textId="77777777" w:rsidR="00F02103" w:rsidRDefault="00F02103" w:rsidP="00F02103">
      <w:pPr>
        <w:pStyle w:val="berschrift1"/>
      </w:pPr>
      <w:r w:rsidRPr="00FD56B4">
        <w:t>Nach einer schmerzensvollen Nacht</w:t>
      </w:r>
    </w:p>
    <w:p w14:paraId="656781E6"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Nach einer schmerzensvollen Nacht</w:t>
      </w:r>
      <w:r w:rsidRPr="00FD56B4">
        <w:rPr>
          <w:rFonts w:eastAsia="Times New Roman"/>
          <w:szCs w:val="24"/>
          <w:lang w:eastAsia="de-DE"/>
        </w:rPr>
        <w:br/>
      </w:r>
      <w:proofErr w:type="spellStart"/>
      <w:r w:rsidRPr="00FD56B4">
        <w:rPr>
          <w:rFonts w:eastAsia="Times New Roman"/>
          <w:szCs w:val="24"/>
          <w:lang w:eastAsia="de-DE"/>
        </w:rPr>
        <w:t>Seh</w:t>
      </w:r>
      <w:proofErr w:type="spellEnd"/>
      <w:r w:rsidRPr="00FD56B4">
        <w:rPr>
          <w:rFonts w:eastAsia="Times New Roman"/>
          <w:szCs w:val="24"/>
          <w:lang w:eastAsia="de-DE"/>
        </w:rPr>
        <w:t>‘ ich den Morgen wieder.</w:t>
      </w:r>
      <w:r w:rsidRPr="00FD56B4">
        <w:rPr>
          <w:rFonts w:eastAsia="Times New Roman"/>
          <w:szCs w:val="24"/>
          <w:lang w:eastAsia="de-DE"/>
        </w:rPr>
        <w:br/>
        <w:t>Dein Auge, Gott, hat mich bewacht;</w:t>
      </w:r>
      <w:r w:rsidRPr="00FD56B4">
        <w:rPr>
          <w:rFonts w:eastAsia="Times New Roman"/>
          <w:szCs w:val="24"/>
          <w:lang w:eastAsia="de-DE"/>
        </w:rPr>
        <w:br/>
        <w:t>Dich preisen meine Lieder:</w:t>
      </w:r>
      <w:r w:rsidRPr="00FD56B4">
        <w:rPr>
          <w:rFonts w:eastAsia="Times New Roman"/>
          <w:szCs w:val="24"/>
          <w:lang w:eastAsia="de-DE"/>
        </w:rPr>
        <w:br/>
        <w:t>In großer Angst verliehst du mir</w:t>
      </w:r>
      <w:r w:rsidRPr="00FD56B4">
        <w:rPr>
          <w:rFonts w:eastAsia="Times New Roman"/>
          <w:szCs w:val="24"/>
          <w:lang w:eastAsia="de-DE"/>
        </w:rPr>
        <w:br/>
        <w:t>Nicht Trost allein, ich danke dir,</w:t>
      </w:r>
      <w:r w:rsidRPr="00FD56B4">
        <w:rPr>
          <w:rFonts w:eastAsia="Times New Roman"/>
          <w:szCs w:val="24"/>
          <w:lang w:eastAsia="de-DE"/>
        </w:rPr>
        <w:br/>
        <w:t xml:space="preserve">Mein Gott! auch Seelenstärke. </w:t>
      </w:r>
    </w:p>
    <w:p w14:paraId="4EEF53B5"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So trag‘ ich gern der Krankheit Schmerz</w:t>
      </w:r>
      <w:r w:rsidRPr="00FD56B4">
        <w:rPr>
          <w:rFonts w:eastAsia="Times New Roman"/>
          <w:szCs w:val="24"/>
          <w:lang w:eastAsia="de-DE"/>
        </w:rPr>
        <w:br/>
        <w:t>Und jedes meiner Leiden:</w:t>
      </w:r>
      <w:r w:rsidRPr="00FD56B4">
        <w:rPr>
          <w:rFonts w:eastAsia="Times New Roman"/>
          <w:szCs w:val="24"/>
          <w:lang w:eastAsia="de-DE"/>
        </w:rPr>
        <w:br/>
        <w:t>Zu dir erhebe sich mein Herz,</w:t>
      </w:r>
      <w:r w:rsidRPr="00FD56B4">
        <w:rPr>
          <w:rFonts w:eastAsia="Times New Roman"/>
          <w:szCs w:val="24"/>
          <w:lang w:eastAsia="de-DE"/>
        </w:rPr>
        <w:br/>
        <w:t>Du Geber wahrer Freuden!</w:t>
      </w:r>
      <w:r w:rsidRPr="00FD56B4">
        <w:rPr>
          <w:rFonts w:eastAsia="Times New Roman"/>
          <w:szCs w:val="24"/>
          <w:lang w:eastAsia="de-DE"/>
        </w:rPr>
        <w:br/>
        <w:t>Durch Leiden zogst du mich zu dir,</w:t>
      </w:r>
      <w:r w:rsidRPr="00FD56B4">
        <w:rPr>
          <w:rFonts w:eastAsia="Times New Roman"/>
          <w:szCs w:val="24"/>
          <w:lang w:eastAsia="de-DE"/>
        </w:rPr>
        <w:br/>
        <w:t>Und nun, mein Vater, bist du mir</w:t>
      </w:r>
      <w:r w:rsidRPr="00FD56B4">
        <w:rPr>
          <w:rFonts w:eastAsia="Times New Roman"/>
          <w:szCs w:val="24"/>
          <w:lang w:eastAsia="de-DE"/>
        </w:rPr>
        <w:br/>
        <w:t>Ein Fels, auf den ich baue.</w:t>
      </w:r>
    </w:p>
    <w:p w14:paraId="4E6B29F5"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Ich weiß, dass Gott mich nicht verlässt,</w:t>
      </w:r>
      <w:r w:rsidRPr="00FD56B4">
        <w:rPr>
          <w:rFonts w:eastAsia="Times New Roman"/>
          <w:szCs w:val="24"/>
          <w:lang w:eastAsia="de-DE"/>
        </w:rPr>
        <w:br/>
        <w:t>Wenn auch der Tod erscheinet,</w:t>
      </w:r>
      <w:r w:rsidRPr="00FD56B4">
        <w:rPr>
          <w:rFonts w:eastAsia="Times New Roman"/>
          <w:szCs w:val="24"/>
          <w:lang w:eastAsia="de-DE"/>
        </w:rPr>
        <w:br/>
        <w:t>Ihn hält mein Glaube dann noch fest,</w:t>
      </w:r>
      <w:r w:rsidRPr="00FD56B4">
        <w:rPr>
          <w:rFonts w:eastAsia="Times New Roman"/>
          <w:szCs w:val="24"/>
          <w:lang w:eastAsia="de-DE"/>
        </w:rPr>
        <w:br/>
        <w:t>Wenn alles um mich weinet;</w:t>
      </w:r>
      <w:r w:rsidRPr="00FD56B4">
        <w:rPr>
          <w:rFonts w:eastAsia="Times New Roman"/>
          <w:szCs w:val="24"/>
          <w:lang w:eastAsia="de-DE"/>
        </w:rPr>
        <w:br/>
        <w:t>Ich bin getrost, wenn, wer mich liebt,</w:t>
      </w:r>
      <w:r w:rsidRPr="00FD56B4">
        <w:rPr>
          <w:rFonts w:eastAsia="Times New Roman"/>
          <w:szCs w:val="24"/>
          <w:lang w:eastAsia="de-DE"/>
        </w:rPr>
        <w:br/>
        <w:t>Mein Sterbelager, tief betrübt,</w:t>
      </w:r>
      <w:r w:rsidRPr="00FD56B4">
        <w:rPr>
          <w:rFonts w:eastAsia="Times New Roman"/>
          <w:szCs w:val="24"/>
          <w:lang w:eastAsia="de-DE"/>
        </w:rPr>
        <w:br/>
        <w:t>Mit frommen Tränen badet.</w:t>
      </w:r>
    </w:p>
    <w:p w14:paraId="003588BB"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Auch sie verlässt mein Vater nicht,</w:t>
      </w:r>
      <w:r w:rsidRPr="00FD56B4">
        <w:rPr>
          <w:rFonts w:eastAsia="Times New Roman"/>
          <w:szCs w:val="24"/>
          <w:lang w:eastAsia="de-DE"/>
        </w:rPr>
        <w:br/>
        <w:t>Er stärket ihre Herzen,</w:t>
      </w:r>
      <w:r w:rsidRPr="00FD56B4">
        <w:rPr>
          <w:rFonts w:eastAsia="Times New Roman"/>
          <w:szCs w:val="24"/>
          <w:lang w:eastAsia="de-DE"/>
        </w:rPr>
        <w:br/>
        <w:t>Gibt Trost und frohe Zuversicht,</w:t>
      </w:r>
      <w:r w:rsidRPr="00FD56B4">
        <w:rPr>
          <w:rFonts w:eastAsia="Times New Roman"/>
          <w:szCs w:val="24"/>
          <w:lang w:eastAsia="de-DE"/>
        </w:rPr>
        <w:br/>
        <w:t>Und mildert ihre Schmerzen;</w:t>
      </w:r>
      <w:r w:rsidRPr="00FD56B4">
        <w:rPr>
          <w:rFonts w:eastAsia="Times New Roman"/>
          <w:szCs w:val="24"/>
          <w:lang w:eastAsia="de-DE"/>
        </w:rPr>
        <w:br/>
        <w:t xml:space="preserve">Ja, dir </w:t>
      </w:r>
      <w:proofErr w:type="spellStart"/>
      <w:r w:rsidRPr="00FD56B4">
        <w:rPr>
          <w:rFonts w:eastAsia="Times New Roman"/>
          <w:szCs w:val="24"/>
          <w:lang w:eastAsia="de-DE"/>
        </w:rPr>
        <w:t>empfehl</w:t>
      </w:r>
      <w:proofErr w:type="spellEnd"/>
      <w:r w:rsidRPr="00FD56B4">
        <w:rPr>
          <w:rFonts w:eastAsia="Times New Roman"/>
          <w:szCs w:val="24"/>
          <w:lang w:eastAsia="de-DE"/>
        </w:rPr>
        <w:t xml:space="preserve"> ich sie, o Herr!</w:t>
      </w:r>
      <w:r w:rsidRPr="00FD56B4">
        <w:rPr>
          <w:rFonts w:eastAsia="Times New Roman"/>
          <w:szCs w:val="24"/>
          <w:lang w:eastAsia="de-DE"/>
        </w:rPr>
        <w:br/>
        <w:t>Sei du ihr Schutz, Allgütiger;</w:t>
      </w:r>
      <w:r w:rsidRPr="00FD56B4">
        <w:rPr>
          <w:rFonts w:eastAsia="Times New Roman"/>
          <w:szCs w:val="24"/>
          <w:lang w:eastAsia="de-DE"/>
        </w:rPr>
        <w:br/>
        <w:t xml:space="preserve">Dann sind sie wohl versorget. </w:t>
      </w:r>
    </w:p>
    <w:p w14:paraId="20CB108D"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Doch sollten meiner Tage viel</w:t>
      </w:r>
      <w:r w:rsidRPr="00FD56B4">
        <w:rPr>
          <w:rFonts w:eastAsia="Times New Roman"/>
          <w:szCs w:val="24"/>
          <w:lang w:eastAsia="de-DE"/>
        </w:rPr>
        <w:br/>
        <w:t>Auf dieser Erden werden,</w:t>
      </w:r>
      <w:r w:rsidRPr="00FD56B4">
        <w:rPr>
          <w:rFonts w:eastAsia="Times New Roman"/>
          <w:szCs w:val="24"/>
          <w:lang w:eastAsia="de-DE"/>
        </w:rPr>
        <w:br/>
        <w:t>Wär‘ ich noch fern von meinem Ziel,</w:t>
      </w:r>
      <w:r w:rsidRPr="00FD56B4">
        <w:rPr>
          <w:rFonts w:eastAsia="Times New Roman"/>
          <w:szCs w:val="24"/>
          <w:lang w:eastAsia="de-DE"/>
        </w:rPr>
        <w:br/>
        <w:t>Dem Ende der Beschwerden:</w:t>
      </w:r>
      <w:r w:rsidRPr="00FD56B4">
        <w:rPr>
          <w:rFonts w:eastAsia="Times New Roman"/>
          <w:szCs w:val="24"/>
          <w:lang w:eastAsia="de-DE"/>
        </w:rPr>
        <w:br/>
        <w:t>So gib mir, Schöpfer, deine Kraft,</w:t>
      </w:r>
      <w:r w:rsidRPr="00FD56B4">
        <w:rPr>
          <w:rFonts w:eastAsia="Times New Roman"/>
          <w:szCs w:val="24"/>
          <w:lang w:eastAsia="de-DE"/>
        </w:rPr>
        <w:br/>
        <w:t>Die mir auch Mut im Leiden schafft</w:t>
      </w:r>
      <w:r w:rsidRPr="00FD56B4">
        <w:rPr>
          <w:rFonts w:eastAsia="Times New Roman"/>
          <w:szCs w:val="24"/>
          <w:lang w:eastAsia="de-DE"/>
        </w:rPr>
        <w:br/>
        <w:t xml:space="preserve">Und in der Not mich stärket. </w:t>
      </w:r>
    </w:p>
    <w:p w14:paraId="2946C7EB" w14:textId="77777777" w:rsidR="00F02103" w:rsidRDefault="00F02103" w:rsidP="00F02103">
      <w:pPr>
        <w:pStyle w:val="berschrift1"/>
      </w:pPr>
      <w:r w:rsidRPr="00FD56B4">
        <w:t>Wann ich vor meinen Schöpfer trete</w:t>
      </w:r>
    </w:p>
    <w:p w14:paraId="1B704A4E"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Wann ich vor meinen Schöpfer trete,</w:t>
      </w:r>
      <w:r w:rsidRPr="00FD56B4">
        <w:rPr>
          <w:rFonts w:eastAsia="Times New Roman"/>
          <w:szCs w:val="24"/>
          <w:lang w:eastAsia="de-DE"/>
        </w:rPr>
        <w:br/>
        <w:t xml:space="preserve">Und hier in </w:t>
      </w:r>
      <w:proofErr w:type="spellStart"/>
      <w:r w:rsidRPr="00FD56B4">
        <w:rPr>
          <w:rFonts w:eastAsia="Times New Roman"/>
          <w:szCs w:val="24"/>
          <w:lang w:eastAsia="de-DE"/>
        </w:rPr>
        <w:t>heilger</w:t>
      </w:r>
      <w:proofErr w:type="spellEnd"/>
      <w:r w:rsidRPr="00FD56B4">
        <w:rPr>
          <w:rFonts w:eastAsia="Times New Roman"/>
          <w:szCs w:val="24"/>
          <w:lang w:eastAsia="de-DE"/>
        </w:rPr>
        <w:t xml:space="preserve"> Einsamkeit</w:t>
      </w:r>
      <w:r w:rsidRPr="00FD56B4">
        <w:rPr>
          <w:rFonts w:eastAsia="Times New Roman"/>
          <w:szCs w:val="24"/>
          <w:lang w:eastAsia="de-DE"/>
        </w:rPr>
        <w:br/>
        <w:t>Zu ihm aus voller Seele bete,</w:t>
      </w:r>
      <w:r w:rsidRPr="00FD56B4">
        <w:rPr>
          <w:rFonts w:eastAsia="Times New Roman"/>
          <w:szCs w:val="24"/>
          <w:lang w:eastAsia="de-DE"/>
        </w:rPr>
        <w:br/>
        <w:t>Was fühl ich da für Seligkeit!</w:t>
      </w:r>
      <w:r w:rsidRPr="00FD56B4">
        <w:rPr>
          <w:rFonts w:eastAsia="Times New Roman"/>
          <w:szCs w:val="24"/>
          <w:lang w:eastAsia="de-DE"/>
        </w:rPr>
        <w:br/>
        <w:t xml:space="preserve">Ganz </w:t>
      </w:r>
      <w:proofErr w:type="spellStart"/>
      <w:r w:rsidRPr="00FD56B4">
        <w:rPr>
          <w:rFonts w:eastAsia="Times New Roman"/>
          <w:szCs w:val="24"/>
          <w:lang w:eastAsia="de-DE"/>
        </w:rPr>
        <w:t>werd</w:t>
      </w:r>
      <w:proofErr w:type="spellEnd"/>
      <w:r w:rsidRPr="00FD56B4">
        <w:rPr>
          <w:rFonts w:eastAsia="Times New Roman"/>
          <w:szCs w:val="24"/>
          <w:lang w:eastAsia="de-DE"/>
        </w:rPr>
        <w:t xml:space="preserve"> ich Geist, und alles flieht,</w:t>
      </w:r>
      <w:r w:rsidRPr="00FD56B4">
        <w:rPr>
          <w:rFonts w:eastAsia="Times New Roman"/>
          <w:szCs w:val="24"/>
          <w:lang w:eastAsia="de-DE"/>
        </w:rPr>
        <w:br/>
        <w:t>Was mich zur Erde niederzieht.</w:t>
      </w:r>
    </w:p>
    <w:p w14:paraId="3DDF5433" w14:textId="495B0714"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Dann lach ich jener falschen Freuden,</w:t>
      </w:r>
      <w:r w:rsidRPr="00FD56B4">
        <w:rPr>
          <w:rFonts w:eastAsia="Times New Roman"/>
          <w:szCs w:val="24"/>
          <w:lang w:eastAsia="de-DE"/>
        </w:rPr>
        <w:br/>
        <w:t>Durch die, in ihrer Flitterpracht,</w:t>
      </w:r>
      <w:r w:rsidRPr="00FD56B4">
        <w:rPr>
          <w:rFonts w:eastAsia="Times New Roman"/>
          <w:szCs w:val="24"/>
          <w:lang w:eastAsia="de-DE"/>
        </w:rPr>
        <w:br/>
        <w:t>Die Menschen, die sich dru</w:t>
      </w:r>
      <w:r w:rsidR="000C1766">
        <w:rPr>
          <w:rFonts w:eastAsia="Times New Roman"/>
          <w:szCs w:val="24"/>
          <w:lang w:eastAsia="de-DE"/>
        </w:rPr>
        <w:t>m</w:t>
      </w:r>
      <w:r w:rsidRPr="00FD56B4">
        <w:rPr>
          <w:rFonts w:eastAsia="Times New Roman"/>
          <w:szCs w:val="24"/>
          <w:lang w:eastAsia="de-DE"/>
        </w:rPr>
        <w:t xml:space="preserve"> beneiden,</w:t>
      </w:r>
      <w:r w:rsidRPr="00FD56B4">
        <w:rPr>
          <w:rFonts w:eastAsia="Times New Roman"/>
          <w:szCs w:val="24"/>
          <w:lang w:eastAsia="de-DE"/>
        </w:rPr>
        <w:br/>
        <w:t>Die Welt zu ihren Sklaven macht;</w:t>
      </w:r>
      <w:r w:rsidRPr="00FD56B4">
        <w:rPr>
          <w:rFonts w:eastAsia="Times New Roman"/>
          <w:szCs w:val="24"/>
          <w:lang w:eastAsia="de-DE"/>
        </w:rPr>
        <w:br/>
        <w:t>Und fühle: Gott gefällig sein,</w:t>
      </w:r>
      <w:r w:rsidRPr="00FD56B4">
        <w:rPr>
          <w:rFonts w:eastAsia="Times New Roman"/>
          <w:szCs w:val="24"/>
          <w:lang w:eastAsia="de-DE"/>
        </w:rPr>
        <w:br/>
        <w:t>Das, das ist wahre Freud‘ allein.</w:t>
      </w:r>
    </w:p>
    <w:p w14:paraId="3BADF568"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Dann weichen auch die schwersten Sorgen,</w:t>
      </w:r>
      <w:r w:rsidRPr="00FD56B4">
        <w:rPr>
          <w:rFonts w:eastAsia="Times New Roman"/>
          <w:szCs w:val="24"/>
          <w:lang w:eastAsia="de-DE"/>
        </w:rPr>
        <w:br/>
        <w:t>Das bängste Leiden, das mich drückt;</w:t>
      </w:r>
      <w:r w:rsidRPr="00FD56B4">
        <w:rPr>
          <w:rFonts w:eastAsia="Times New Roman"/>
          <w:szCs w:val="24"/>
          <w:lang w:eastAsia="de-DE"/>
        </w:rPr>
        <w:br/>
        <w:t>Ich weiß, sie sind dem nicht verborgen,</w:t>
      </w:r>
      <w:r w:rsidRPr="00FD56B4">
        <w:rPr>
          <w:rFonts w:eastAsia="Times New Roman"/>
          <w:szCs w:val="24"/>
          <w:lang w:eastAsia="de-DE"/>
        </w:rPr>
        <w:br/>
        <w:t>Der in des Herzens Tiefen blickt.</w:t>
      </w:r>
      <w:r w:rsidRPr="00FD56B4">
        <w:rPr>
          <w:rFonts w:eastAsia="Times New Roman"/>
          <w:szCs w:val="24"/>
          <w:lang w:eastAsia="de-DE"/>
        </w:rPr>
        <w:br/>
        <w:t>Der Gutes seinen Kindern gibt,</w:t>
      </w:r>
      <w:r w:rsidRPr="00FD56B4">
        <w:rPr>
          <w:rFonts w:eastAsia="Times New Roman"/>
          <w:szCs w:val="24"/>
          <w:lang w:eastAsia="de-DE"/>
        </w:rPr>
        <w:br/>
        <w:t>Bleibt Vater, wann er sie betrübt.</w:t>
      </w:r>
    </w:p>
    <w:p w14:paraId="1BAC5832"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Ja, das Gebet gibt Kraft im Leiden,</w:t>
      </w:r>
      <w:r w:rsidRPr="00FD56B4">
        <w:rPr>
          <w:rFonts w:eastAsia="Times New Roman"/>
          <w:szCs w:val="24"/>
          <w:lang w:eastAsia="de-DE"/>
        </w:rPr>
        <w:br/>
        <w:t>Erhöht zur Tugend unsern Geist,</w:t>
      </w:r>
      <w:r w:rsidRPr="00FD56B4">
        <w:rPr>
          <w:rFonts w:eastAsia="Times New Roman"/>
          <w:szCs w:val="24"/>
          <w:lang w:eastAsia="de-DE"/>
        </w:rPr>
        <w:br/>
        <w:t>Und hilft uns alles alles meiden,</w:t>
      </w:r>
      <w:r w:rsidRPr="00FD56B4">
        <w:rPr>
          <w:rFonts w:eastAsia="Times New Roman"/>
          <w:szCs w:val="24"/>
          <w:lang w:eastAsia="de-DE"/>
        </w:rPr>
        <w:br/>
        <w:t>Was uns der Tugend sonst entreißt;</w:t>
      </w:r>
      <w:r w:rsidRPr="00FD56B4">
        <w:rPr>
          <w:rFonts w:eastAsia="Times New Roman"/>
          <w:szCs w:val="24"/>
          <w:lang w:eastAsia="de-DE"/>
        </w:rPr>
        <w:br/>
        <w:t>Nur müssen unsre Bitten rein</w:t>
      </w:r>
      <w:r w:rsidRPr="00FD56B4">
        <w:rPr>
          <w:rFonts w:eastAsia="Times New Roman"/>
          <w:szCs w:val="24"/>
          <w:lang w:eastAsia="de-DE"/>
        </w:rPr>
        <w:br/>
        <w:t>Und eines Christen würdig sein.</w:t>
      </w:r>
    </w:p>
    <w:p w14:paraId="3DC03F98"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Drum bitt‘ ich nicht in meinen Leiden:</w:t>
      </w:r>
      <w:r w:rsidRPr="00FD56B4">
        <w:rPr>
          <w:rFonts w:eastAsia="Times New Roman"/>
          <w:szCs w:val="24"/>
          <w:lang w:eastAsia="de-DE"/>
        </w:rPr>
        <w:br/>
        <w:t>„O Vater! nimm du sie von mir!“</w:t>
      </w:r>
      <w:r w:rsidRPr="00FD56B4">
        <w:rPr>
          <w:rFonts w:eastAsia="Times New Roman"/>
          <w:szCs w:val="24"/>
          <w:lang w:eastAsia="de-DE"/>
        </w:rPr>
        <w:br/>
        <w:t>Auch bitte ich nicht in meinen Freuden;</w:t>
      </w:r>
      <w:r w:rsidRPr="00FD56B4">
        <w:rPr>
          <w:rFonts w:eastAsia="Times New Roman"/>
          <w:szCs w:val="24"/>
          <w:lang w:eastAsia="de-DE"/>
        </w:rPr>
        <w:br/>
        <w:t>Erhalte, Schöpfer, diese mir!</w:t>
      </w:r>
      <w:r w:rsidRPr="00FD56B4">
        <w:rPr>
          <w:rFonts w:eastAsia="Times New Roman"/>
          <w:szCs w:val="24"/>
          <w:lang w:eastAsia="de-DE"/>
        </w:rPr>
        <w:br/>
        <w:t xml:space="preserve">Nur um ein Gott </w:t>
      </w:r>
      <w:proofErr w:type="spellStart"/>
      <w:r w:rsidRPr="00FD56B4">
        <w:rPr>
          <w:rFonts w:eastAsia="Times New Roman"/>
          <w:szCs w:val="24"/>
          <w:lang w:eastAsia="de-DE"/>
        </w:rPr>
        <w:t>ergebnes</w:t>
      </w:r>
      <w:proofErr w:type="spellEnd"/>
      <w:r w:rsidRPr="00FD56B4">
        <w:rPr>
          <w:rFonts w:eastAsia="Times New Roman"/>
          <w:szCs w:val="24"/>
          <w:lang w:eastAsia="de-DE"/>
        </w:rPr>
        <w:t xml:space="preserve"> Herz</w:t>
      </w:r>
      <w:r w:rsidRPr="00FD56B4">
        <w:rPr>
          <w:rFonts w:eastAsia="Times New Roman"/>
          <w:szCs w:val="24"/>
          <w:lang w:eastAsia="de-DE"/>
        </w:rPr>
        <w:br/>
      </w:r>
      <w:proofErr w:type="spellStart"/>
      <w:r w:rsidRPr="00FD56B4">
        <w:rPr>
          <w:rFonts w:eastAsia="Times New Roman"/>
          <w:szCs w:val="24"/>
          <w:lang w:eastAsia="de-DE"/>
        </w:rPr>
        <w:t>Bet</w:t>
      </w:r>
      <w:proofErr w:type="spellEnd"/>
      <w:r w:rsidRPr="00FD56B4">
        <w:rPr>
          <w:rFonts w:eastAsia="Times New Roman"/>
          <w:szCs w:val="24"/>
          <w:lang w:eastAsia="de-DE"/>
        </w:rPr>
        <w:t>‘ ich in Freuden und im Schmerz.</w:t>
      </w:r>
    </w:p>
    <w:p w14:paraId="1354845C" w14:textId="77777777" w:rsidR="00F02103" w:rsidRDefault="00F02103" w:rsidP="00F02103">
      <w:pPr>
        <w:pStyle w:val="berschrift1"/>
      </w:pPr>
      <w:r w:rsidRPr="00FD56B4">
        <w:t>Wann sich zu jener Seligkeit</w:t>
      </w:r>
    </w:p>
    <w:p w14:paraId="2C66849B"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Wann sich zu jener Seligkeit</w:t>
      </w:r>
      <w:r w:rsidRPr="00FD56B4">
        <w:rPr>
          <w:rFonts w:eastAsia="Times New Roman"/>
          <w:szCs w:val="24"/>
          <w:lang w:eastAsia="de-DE"/>
        </w:rPr>
        <w:br/>
        <w:t>Empor die Seele schwinget,</w:t>
      </w:r>
      <w:r w:rsidRPr="00FD56B4">
        <w:rPr>
          <w:rFonts w:eastAsia="Times New Roman"/>
          <w:szCs w:val="24"/>
          <w:lang w:eastAsia="de-DE"/>
        </w:rPr>
        <w:br/>
        <w:t>Und Gott, von jenem Glück erfreut,</w:t>
      </w:r>
      <w:r w:rsidRPr="00FD56B4">
        <w:rPr>
          <w:rFonts w:eastAsia="Times New Roman"/>
          <w:szCs w:val="24"/>
          <w:lang w:eastAsia="de-DE"/>
        </w:rPr>
        <w:br/>
        <w:t>Schon hier ein Loblied singet,</w:t>
      </w:r>
      <w:r w:rsidRPr="00FD56B4">
        <w:rPr>
          <w:rFonts w:eastAsia="Times New Roman"/>
          <w:szCs w:val="24"/>
          <w:lang w:eastAsia="de-DE"/>
        </w:rPr>
        <w:br/>
        <w:t>Dann dünk ich mich hier nur ein Gast,</w:t>
      </w:r>
      <w:r w:rsidRPr="00FD56B4">
        <w:rPr>
          <w:rFonts w:eastAsia="Times New Roman"/>
          <w:szCs w:val="24"/>
          <w:lang w:eastAsia="de-DE"/>
        </w:rPr>
        <w:br/>
        <w:t>Und leicht wird dieses Lebens Last</w:t>
      </w:r>
      <w:r w:rsidRPr="00FD56B4">
        <w:rPr>
          <w:rFonts w:eastAsia="Times New Roman"/>
          <w:szCs w:val="24"/>
          <w:lang w:eastAsia="de-DE"/>
        </w:rPr>
        <w:br/>
        <w:t>Die sonst so oft ermüdet.</w:t>
      </w:r>
    </w:p>
    <w:p w14:paraId="73F9F736"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Zwar hier schon kann der selig sein,</w:t>
      </w:r>
      <w:r w:rsidRPr="00FD56B4">
        <w:rPr>
          <w:rFonts w:eastAsia="Times New Roman"/>
          <w:szCs w:val="24"/>
          <w:lang w:eastAsia="de-DE"/>
        </w:rPr>
        <w:br/>
        <w:t>Der sich im Guten übet;</w:t>
      </w:r>
      <w:r w:rsidRPr="00FD56B4">
        <w:rPr>
          <w:rFonts w:eastAsia="Times New Roman"/>
          <w:szCs w:val="24"/>
          <w:lang w:eastAsia="de-DE"/>
        </w:rPr>
        <w:br/>
        <w:t xml:space="preserve">Auf Erden schon darf der sich </w:t>
      </w:r>
      <w:proofErr w:type="spellStart"/>
      <w:r w:rsidRPr="00FD56B4">
        <w:rPr>
          <w:rFonts w:eastAsia="Times New Roman"/>
          <w:szCs w:val="24"/>
          <w:lang w:eastAsia="de-DE"/>
        </w:rPr>
        <w:t>freun</w:t>
      </w:r>
      <w:proofErr w:type="spellEnd"/>
      <w:r w:rsidRPr="00FD56B4">
        <w:rPr>
          <w:rFonts w:eastAsia="Times New Roman"/>
          <w:szCs w:val="24"/>
          <w:lang w:eastAsia="de-DE"/>
        </w:rPr>
        <w:t>,</w:t>
      </w:r>
      <w:r w:rsidRPr="00FD56B4">
        <w:rPr>
          <w:rFonts w:eastAsia="Times New Roman"/>
          <w:szCs w:val="24"/>
          <w:lang w:eastAsia="de-DE"/>
        </w:rPr>
        <w:br/>
        <w:t>Der Gott und Tugend liebet.</w:t>
      </w:r>
      <w:r w:rsidRPr="00FD56B4">
        <w:rPr>
          <w:rFonts w:eastAsia="Times New Roman"/>
          <w:szCs w:val="24"/>
          <w:lang w:eastAsia="de-DE"/>
        </w:rPr>
        <w:br/>
        <w:t>O Vorschmack jener Himmelslust,</w:t>
      </w:r>
      <w:r w:rsidRPr="00FD56B4">
        <w:rPr>
          <w:rFonts w:eastAsia="Times New Roman"/>
          <w:szCs w:val="24"/>
          <w:lang w:eastAsia="de-DE"/>
        </w:rPr>
        <w:br/>
        <w:t>Entflamme du in meiner Brust</w:t>
      </w:r>
      <w:r w:rsidRPr="00FD56B4">
        <w:rPr>
          <w:rFonts w:eastAsia="Times New Roman"/>
          <w:szCs w:val="24"/>
          <w:lang w:eastAsia="de-DE"/>
        </w:rPr>
        <w:br/>
        <w:t>Den Trieb zu jeder Tugend!</w:t>
      </w:r>
    </w:p>
    <w:p w14:paraId="578DC8B4"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 xml:space="preserve">Dort, Gott, belohnst du mein </w:t>
      </w:r>
      <w:proofErr w:type="spellStart"/>
      <w:r w:rsidRPr="00FD56B4">
        <w:rPr>
          <w:rFonts w:eastAsia="Times New Roman"/>
          <w:szCs w:val="24"/>
          <w:lang w:eastAsia="de-DE"/>
        </w:rPr>
        <w:t>Vertraun</w:t>
      </w:r>
      <w:proofErr w:type="spellEnd"/>
      <w:r w:rsidRPr="00FD56B4">
        <w:rPr>
          <w:rFonts w:eastAsia="Times New Roman"/>
          <w:szCs w:val="24"/>
          <w:lang w:eastAsia="de-DE"/>
        </w:rPr>
        <w:br/>
        <w:t>Vor deinen Angesichte;</w:t>
      </w:r>
      <w:r w:rsidRPr="00FD56B4">
        <w:rPr>
          <w:rFonts w:eastAsia="Times New Roman"/>
          <w:szCs w:val="24"/>
          <w:lang w:eastAsia="de-DE"/>
        </w:rPr>
        <w:br/>
        <w:t xml:space="preserve">Führst mich vom Glauben hin zum </w:t>
      </w:r>
      <w:proofErr w:type="spellStart"/>
      <w:r w:rsidRPr="00FD56B4">
        <w:rPr>
          <w:rFonts w:eastAsia="Times New Roman"/>
          <w:szCs w:val="24"/>
          <w:lang w:eastAsia="de-DE"/>
        </w:rPr>
        <w:t>Schaun</w:t>
      </w:r>
      <w:proofErr w:type="spellEnd"/>
      <w:r w:rsidRPr="00FD56B4">
        <w:rPr>
          <w:rFonts w:eastAsia="Times New Roman"/>
          <w:szCs w:val="24"/>
          <w:lang w:eastAsia="de-DE"/>
        </w:rPr>
        <w:t>,</w:t>
      </w:r>
      <w:r w:rsidRPr="00FD56B4">
        <w:rPr>
          <w:rFonts w:eastAsia="Times New Roman"/>
          <w:szCs w:val="24"/>
          <w:lang w:eastAsia="de-DE"/>
        </w:rPr>
        <w:br/>
        <w:t>Vom Dunkeln zu dem Lichte.</w:t>
      </w:r>
      <w:r w:rsidRPr="00FD56B4">
        <w:rPr>
          <w:rFonts w:eastAsia="Times New Roman"/>
          <w:szCs w:val="24"/>
          <w:lang w:eastAsia="de-DE"/>
        </w:rPr>
        <w:br/>
        <w:t xml:space="preserve">Dich </w:t>
      </w:r>
      <w:proofErr w:type="spellStart"/>
      <w:r w:rsidRPr="00FD56B4">
        <w:rPr>
          <w:rFonts w:eastAsia="Times New Roman"/>
          <w:szCs w:val="24"/>
          <w:lang w:eastAsia="de-DE"/>
        </w:rPr>
        <w:t>seh</w:t>
      </w:r>
      <w:proofErr w:type="spellEnd"/>
      <w:r w:rsidRPr="00FD56B4">
        <w:rPr>
          <w:rFonts w:eastAsia="Times New Roman"/>
          <w:szCs w:val="24"/>
          <w:lang w:eastAsia="de-DE"/>
        </w:rPr>
        <w:t>‘ ich dann, und deinen Sohn,</w:t>
      </w:r>
      <w:r w:rsidRPr="00FD56B4">
        <w:rPr>
          <w:rFonts w:eastAsia="Times New Roman"/>
          <w:szCs w:val="24"/>
          <w:lang w:eastAsia="de-DE"/>
        </w:rPr>
        <w:br/>
        <w:t>Der, dir zur Rechten, auf den Thron</w:t>
      </w:r>
      <w:r w:rsidRPr="00FD56B4">
        <w:rPr>
          <w:rFonts w:eastAsia="Times New Roman"/>
          <w:szCs w:val="24"/>
          <w:lang w:eastAsia="de-DE"/>
        </w:rPr>
        <w:br/>
        <w:t>Der Macht und Ehre sitzet!</w:t>
      </w:r>
    </w:p>
    <w:p w14:paraId="7559856B"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An Kenntnis, wie an Herrlichkeit,</w:t>
      </w:r>
      <w:r w:rsidRPr="00FD56B4">
        <w:rPr>
          <w:rFonts w:eastAsia="Times New Roman"/>
          <w:szCs w:val="24"/>
          <w:lang w:eastAsia="de-DE"/>
        </w:rPr>
        <w:br/>
        <w:t>Wachs‘ ich durch Ewigkeiten;</w:t>
      </w:r>
      <w:r w:rsidRPr="00FD56B4">
        <w:rPr>
          <w:rFonts w:eastAsia="Times New Roman"/>
          <w:szCs w:val="24"/>
          <w:lang w:eastAsia="de-DE"/>
        </w:rPr>
        <w:br/>
        <w:t>Verwandelt ist in Glück mein Leid</w:t>
      </w:r>
      <w:r w:rsidRPr="00FD56B4">
        <w:rPr>
          <w:rFonts w:eastAsia="Times New Roman"/>
          <w:szCs w:val="24"/>
          <w:lang w:eastAsia="de-DE"/>
        </w:rPr>
        <w:br/>
        <w:t>Und in Triumph mein Streiten;</w:t>
      </w:r>
      <w:r w:rsidRPr="00FD56B4">
        <w:rPr>
          <w:rFonts w:eastAsia="Times New Roman"/>
          <w:szCs w:val="24"/>
          <w:lang w:eastAsia="de-DE"/>
        </w:rPr>
        <w:br/>
        <w:t>Und diese hohe Seligkeit</w:t>
      </w:r>
      <w:r w:rsidRPr="00FD56B4">
        <w:rPr>
          <w:rFonts w:eastAsia="Times New Roman"/>
          <w:szCs w:val="24"/>
          <w:lang w:eastAsia="de-DE"/>
        </w:rPr>
        <w:br/>
        <w:t>Hat nie ein End‘, ist ohne Zeit,</w:t>
      </w:r>
      <w:r w:rsidRPr="00FD56B4">
        <w:rPr>
          <w:rFonts w:eastAsia="Times New Roman"/>
          <w:szCs w:val="24"/>
          <w:lang w:eastAsia="de-DE"/>
        </w:rPr>
        <w:br/>
        <w:t>Kein Tod ist mehr, kein Weinen.</w:t>
      </w:r>
    </w:p>
    <w:p w14:paraId="06604685"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 xml:space="preserve">Dann heb‘ ich meine </w:t>
      </w:r>
      <w:proofErr w:type="spellStart"/>
      <w:r w:rsidRPr="00FD56B4">
        <w:rPr>
          <w:rFonts w:eastAsia="Times New Roman"/>
          <w:szCs w:val="24"/>
          <w:lang w:eastAsia="de-DE"/>
        </w:rPr>
        <w:t>Bänd</w:t>
      </w:r>
      <w:proofErr w:type="spellEnd"/>
      <w:r w:rsidRPr="00FD56B4">
        <w:rPr>
          <w:rFonts w:eastAsia="Times New Roman"/>
          <w:szCs w:val="24"/>
          <w:lang w:eastAsia="de-DE"/>
        </w:rPr>
        <w:t>‘ empor,</w:t>
      </w:r>
      <w:r w:rsidRPr="00FD56B4">
        <w:rPr>
          <w:rFonts w:eastAsia="Times New Roman"/>
          <w:szCs w:val="24"/>
          <w:lang w:eastAsia="de-DE"/>
        </w:rPr>
        <w:br/>
        <w:t>Und falle jauchzend nieder,</w:t>
      </w:r>
      <w:r w:rsidRPr="00FD56B4">
        <w:rPr>
          <w:rFonts w:eastAsia="Times New Roman"/>
          <w:szCs w:val="24"/>
          <w:lang w:eastAsia="de-DE"/>
        </w:rPr>
        <w:br/>
        <w:t>und stimme mit der Engel Chor</w:t>
      </w:r>
      <w:r w:rsidRPr="00FD56B4">
        <w:rPr>
          <w:rFonts w:eastAsia="Times New Roman"/>
          <w:szCs w:val="24"/>
          <w:lang w:eastAsia="de-DE"/>
        </w:rPr>
        <w:br/>
        <w:t>In frohe Jubellieder;</w:t>
      </w:r>
      <w:r w:rsidRPr="00FD56B4">
        <w:rPr>
          <w:rFonts w:eastAsia="Times New Roman"/>
          <w:szCs w:val="24"/>
          <w:lang w:eastAsia="de-DE"/>
        </w:rPr>
        <w:br/>
        <w:t>Und unsern hohen Lobgesang,</w:t>
      </w:r>
      <w:r w:rsidRPr="00FD56B4">
        <w:rPr>
          <w:rFonts w:eastAsia="Times New Roman"/>
          <w:szCs w:val="24"/>
          <w:lang w:eastAsia="de-DE"/>
        </w:rPr>
        <w:br/>
        <w:t>Voll Hallelujah, Preis und Dank,</w:t>
      </w:r>
      <w:r w:rsidRPr="00FD56B4">
        <w:rPr>
          <w:rFonts w:eastAsia="Times New Roman"/>
          <w:szCs w:val="24"/>
          <w:lang w:eastAsia="de-DE"/>
        </w:rPr>
        <w:br/>
        <w:t>Hallt jeder Himmel wieder.</w:t>
      </w:r>
    </w:p>
    <w:p w14:paraId="367E1E7B" w14:textId="77777777" w:rsidR="00F02103" w:rsidRDefault="00F02103" w:rsidP="00F02103">
      <w:pPr>
        <w:pStyle w:val="berschrift1"/>
      </w:pPr>
      <w:r w:rsidRPr="00FD56B4">
        <w:t>Was Gott für mich bestimmet hat</w:t>
      </w:r>
    </w:p>
    <w:p w14:paraId="1F641713"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Was Gott für mich bestimmet hat</w:t>
      </w:r>
      <w:r w:rsidRPr="00FD56B4">
        <w:rPr>
          <w:rFonts w:eastAsia="Times New Roman"/>
          <w:szCs w:val="24"/>
          <w:lang w:eastAsia="de-DE"/>
        </w:rPr>
        <w:br/>
      </w:r>
      <w:proofErr w:type="spellStart"/>
      <w:r w:rsidRPr="00FD56B4">
        <w:rPr>
          <w:rFonts w:eastAsia="Times New Roman"/>
          <w:szCs w:val="24"/>
          <w:lang w:eastAsia="de-DE"/>
        </w:rPr>
        <w:t>Nehm</w:t>
      </w:r>
      <w:proofErr w:type="spellEnd"/>
      <w:r w:rsidRPr="00FD56B4">
        <w:rPr>
          <w:rFonts w:eastAsia="Times New Roman"/>
          <w:szCs w:val="24"/>
          <w:lang w:eastAsia="de-DE"/>
        </w:rPr>
        <w:t>‘ ich mit Dank entgegen.</w:t>
      </w:r>
      <w:r w:rsidRPr="00FD56B4">
        <w:rPr>
          <w:rFonts w:eastAsia="Times New Roman"/>
          <w:szCs w:val="24"/>
          <w:lang w:eastAsia="de-DE"/>
        </w:rPr>
        <w:br/>
        <w:t>Ich weiß, sein ewig weiser Rat</w:t>
      </w:r>
      <w:r w:rsidRPr="00FD56B4">
        <w:rPr>
          <w:rFonts w:eastAsia="Times New Roman"/>
          <w:szCs w:val="24"/>
          <w:lang w:eastAsia="de-DE"/>
        </w:rPr>
        <w:br/>
        <w:t>Ist lauter Heil und Segen.</w:t>
      </w:r>
      <w:r w:rsidRPr="00FD56B4">
        <w:rPr>
          <w:rFonts w:eastAsia="Times New Roman"/>
          <w:szCs w:val="24"/>
          <w:lang w:eastAsia="de-DE"/>
        </w:rPr>
        <w:br/>
        <w:t>Wer ihm vertraut,</w:t>
      </w:r>
      <w:r w:rsidRPr="00FD56B4">
        <w:rPr>
          <w:rFonts w:eastAsia="Times New Roman"/>
          <w:szCs w:val="24"/>
          <w:lang w:eastAsia="de-DE"/>
        </w:rPr>
        <w:br/>
        <w:t>Fest auf ihn baut,</w:t>
      </w:r>
      <w:r w:rsidRPr="00FD56B4">
        <w:rPr>
          <w:rFonts w:eastAsia="Times New Roman"/>
          <w:szCs w:val="24"/>
          <w:lang w:eastAsia="de-DE"/>
        </w:rPr>
        <w:br/>
        <w:t>Hat Trost in Kümmernissen,</w:t>
      </w:r>
      <w:r w:rsidRPr="00FD56B4">
        <w:rPr>
          <w:rFonts w:eastAsia="Times New Roman"/>
          <w:szCs w:val="24"/>
          <w:lang w:eastAsia="de-DE"/>
        </w:rPr>
        <w:br/>
        <w:t xml:space="preserve">Wo Andre zagen müssen. </w:t>
      </w:r>
    </w:p>
    <w:p w14:paraId="5DD5E4D4"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Drum zag‘ ich nie, auch bitt ich nicht</w:t>
      </w:r>
      <w:r w:rsidRPr="00FD56B4">
        <w:rPr>
          <w:rFonts w:eastAsia="Times New Roman"/>
          <w:szCs w:val="24"/>
          <w:lang w:eastAsia="de-DE"/>
        </w:rPr>
        <w:br/>
        <w:t>Um freudenvolles Leben;</w:t>
      </w:r>
      <w:r w:rsidRPr="00FD56B4">
        <w:rPr>
          <w:rFonts w:eastAsia="Times New Roman"/>
          <w:szCs w:val="24"/>
          <w:lang w:eastAsia="de-DE"/>
        </w:rPr>
        <w:br/>
        <w:t>Nur frohen Mut zu jeder Pflicht,</w:t>
      </w:r>
      <w:r w:rsidRPr="00FD56B4">
        <w:rPr>
          <w:rFonts w:eastAsia="Times New Roman"/>
          <w:szCs w:val="24"/>
          <w:lang w:eastAsia="de-DE"/>
        </w:rPr>
        <w:br/>
        <w:t>Den wolle Gott mir geben.</w:t>
      </w:r>
      <w:r w:rsidRPr="00FD56B4">
        <w:rPr>
          <w:rFonts w:eastAsia="Times New Roman"/>
          <w:szCs w:val="24"/>
          <w:lang w:eastAsia="de-DE"/>
        </w:rPr>
        <w:br/>
        <w:t>Und sinkt mein Herz,</w:t>
      </w:r>
      <w:r w:rsidRPr="00FD56B4">
        <w:rPr>
          <w:rFonts w:eastAsia="Times New Roman"/>
          <w:szCs w:val="24"/>
          <w:lang w:eastAsia="de-DE"/>
        </w:rPr>
        <w:br/>
        <w:t>Bei herbem Schmers,</w:t>
      </w:r>
      <w:r w:rsidRPr="00FD56B4">
        <w:rPr>
          <w:rFonts w:eastAsia="Times New Roman"/>
          <w:szCs w:val="24"/>
          <w:lang w:eastAsia="de-DE"/>
        </w:rPr>
        <w:br/>
        <w:t>Dann wird mein Gott mich stärken</w:t>
      </w:r>
      <w:r w:rsidRPr="00FD56B4">
        <w:rPr>
          <w:rFonts w:eastAsia="Times New Roman"/>
          <w:szCs w:val="24"/>
          <w:lang w:eastAsia="de-DE"/>
        </w:rPr>
        <w:br/>
        <w:t xml:space="preserve">Zu neuen guten Werken. </w:t>
      </w:r>
    </w:p>
    <w:p w14:paraId="71B88A4E"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Auch bitt‘ ich nicht, Allliebender!</w:t>
      </w:r>
      <w:r w:rsidRPr="00FD56B4">
        <w:rPr>
          <w:rFonts w:eastAsia="Times New Roman"/>
          <w:szCs w:val="24"/>
          <w:lang w:eastAsia="de-DE"/>
        </w:rPr>
        <w:br/>
        <w:t>Um Güter dieser Erden;</w:t>
      </w:r>
      <w:r w:rsidRPr="00FD56B4">
        <w:rPr>
          <w:rFonts w:eastAsia="Times New Roman"/>
          <w:szCs w:val="24"/>
          <w:lang w:eastAsia="de-DE"/>
        </w:rPr>
        <w:br/>
        <w:t>An Tugend lass, o Gott mein Herr!</w:t>
      </w:r>
      <w:r w:rsidRPr="00FD56B4">
        <w:rPr>
          <w:rFonts w:eastAsia="Times New Roman"/>
          <w:szCs w:val="24"/>
          <w:lang w:eastAsia="de-DE"/>
        </w:rPr>
        <w:br/>
        <w:t>Mein Herz stets reicher werden.</w:t>
      </w:r>
      <w:r w:rsidRPr="00FD56B4">
        <w:rPr>
          <w:rFonts w:eastAsia="Times New Roman"/>
          <w:szCs w:val="24"/>
          <w:lang w:eastAsia="de-DE"/>
        </w:rPr>
        <w:br/>
      </w:r>
      <w:proofErr w:type="spellStart"/>
      <w:r w:rsidRPr="00FD56B4">
        <w:rPr>
          <w:rFonts w:eastAsia="Times New Roman"/>
          <w:szCs w:val="24"/>
          <w:lang w:eastAsia="de-DE"/>
        </w:rPr>
        <w:t>Vertraun</w:t>
      </w:r>
      <w:proofErr w:type="spellEnd"/>
      <w:r w:rsidRPr="00FD56B4">
        <w:rPr>
          <w:rFonts w:eastAsia="Times New Roman"/>
          <w:szCs w:val="24"/>
          <w:lang w:eastAsia="de-DE"/>
        </w:rPr>
        <w:t xml:space="preserve"> zu dir,</w:t>
      </w:r>
      <w:r w:rsidRPr="00FD56B4">
        <w:rPr>
          <w:rFonts w:eastAsia="Times New Roman"/>
          <w:szCs w:val="24"/>
          <w:lang w:eastAsia="de-DE"/>
        </w:rPr>
        <w:br/>
        <w:t>Dies gib du mir,</w:t>
      </w:r>
      <w:r w:rsidRPr="00FD56B4">
        <w:rPr>
          <w:rFonts w:eastAsia="Times New Roman"/>
          <w:szCs w:val="24"/>
          <w:lang w:eastAsia="de-DE"/>
        </w:rPr>
        <w:br/>
        <w:t>Und Kräfte deinen Willen</w:t>
      </w:r>
      <w:r w:rsidRPr="00FD56B4">
        <w:rPr>
          <w:rFonts w:eastAsia="Times New Roman"/>
          <w:szCs w:val="24"/>
          <w:lang w:eastAsia="de-DE"/>
        </w:rPr>
        <w:br/>
        <w:t xml:space="preserve">Mit Freuden zu erfüllen. </w:t>
      </w:r>
    </w:p>
    <w:p w14:paraId="4F9EC4C0"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Kein langes Ziel erfleh ich mir:</w:t>
      </w:r>
      <w:r w:rsidRPr="00FD56B4">
        <w:rPr>
          <w:rFonts w:eastAsia="Times New Roman"/>
          <w:szCs w:val="24"/>
          <w:lang w:eastAsia="de-DE"/>
        </w:rPr>
        <w:br/>
        <w:t>Ein dir geweihtes Leben</w:t>
      </w:r>
      <w:r w:rsidRPr="00FD56B4">
        <w:rPr>
          <w:rFonts w:eastAsia="Times New Roman"/>
          <w:szCs w:val="24"/>
          <w:lang w:eastAsia="de-DE"/>
        </w:rPr>
        <w:br/>
        <w:t>Ist nur mein Wunsch, um mich zu dir</w:t>
      </w:r>
      <w:r w:rsidRPr="00FD56B4">
        <w:rPr>
          <w:rFonts w:eastAsia="Times New Roman"/>
          <w:szCs w:val="24"/>
          <w:lang w:eastAsia="de-DE"/>
        </w:rPr>
        <w:br/>
        <w:t>Dein würdig zu erheben!</w:t>
      </w:r>
      <w:r w:rsidRPr="00FD56B4">
        <w:rPr>
          <w:rFonts w:eastAsia="Times New Roman"/>
          <w:szCs w:val="24"/>
          <w:lang w:eastAsia="de-DE"/>
        </w:rPr>
        <w:br/>
        <w:t>Doch hat mein Ziel</w:t>
      </w:r>
      <w:r w:rsidRPr="00FD56B4">
        <w:rPr>
          <w:rFonts w:eastAsia="Times New Roman"/>
          <w:szCs w:val="24"/>
          <w:lang w:eastAsia="de-DE"/>
        </w:rPr>
        <w:br/>
        <w:t>Der Tage viel,</w:t>
      </w:r>
      <w:r w:rsidRPr="00FD56B4">
        <w:rPr>
          <w:rFonts w:eastAsia="Times New Roman"/>
          <w:szCs w:val="24"/>
          <w:lang w:eastAsia="de-DE"/>
        </w:rPr>
        <w:br/>
        <w:t>So schenk mir reiche Saaten</w:t>
      </w:r>
      <w:r w:rsidRPr="00FD56B4">
        <w:rPr>
          <w:rFonts w:eastAsia="Times New Roman"/>
          <w:szCs w:val="24"/>
          <w:lang w:eastAsia="de-DE"/>
        </w:rPr>
        <w:br/>
        <w:t xml:space="preserve">Zu dir geweihten Taten. </w:t>
      </w:r>
    </w:p>
    <w:p w14:paraId="18EEE1AE"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Und ist ein kranker Leib mein Teil,</w:t>
      </w:r>
      <w:r w:rsidRPr="00FD56B4">
        <w:rPr>
          <w:rFonts w:eastAsia="Times New Roman"/>
          <w:szCs w:val="24"/>
          <w:lang w:eastAsia="de-DE"/>
        </w:rPr>
        <w:br/>
        <w:t>Sind traurig meine Tage,</w:t>
      </w:r>
      <w:r w:rsidRPr="00FD56B4">
        <w:rPr>
          <w:rFonts w:eastAsia="Times New Roman"/>
          <w:szCs w:val="24"/>
          <w:lang w:eastAsia="de-DE"/>
        </w:rPr>
        <w:br/>
        <w:t>So gib Geduld, o. Gott, mein Heil,</w:t>
      </w:r>
      <w:r w:rsidRPr="00FD56B4">
        <w:rPr>
          <w:rFonts w:eastAsia="Times New Roman"/>
          <w:szCs w:val="24"/>
          <w:lang w:eastAsia="de-DE"/>
        </w:rPr>
        <w:br/>
        <w:t>Dass ich auch da noch sage:</w:t>
      </w:r>
      <w:r w:rsidRPr="00FD56B4">
        <w:rPr>
          <w:rFonts w:eastAsia="Times New Roman"/>
          <w:szCs w:val="24"/>
          <w:lang w:eastAsia="de-DE"/>
        </w:rPr>
        <w:br/>
        <w:t>Gott ziehet mich</w:t>
      </w:r>
      <w:r w:rsidRPr="00FD56B4">
        <w:rPr>
          <w:rFonts w:eastAsia="Times New Roman"/>
          <w:szCs w:val="24"/>
          <w:lang w:eastAsia="de-DE"/>
        </w:rPr>
        <w:br/>
        <w:t>Durch Kreuz zu sich,</w:t>
      </w:r>
      <w:r w:rsidRPr="00FD56B4">
        <w:rPr>
          <w:rFonts w:eastAsia="Times New Roman"/>
          <w:szCs w:val="24"/>
          <w:lang w:eastAsia="de-DE"/>
        </w:rPr>
        <w:br/>
        <w:t xml:space="preserve">Ihn </w:t>
      </w:r>
      <w:proofErr w:type="spellStart"/>
      <w:r w:rsidRPr="00FD56B4">
        <w:rPr>
          <w:rFonts w:eastAsia="Times New Roman"/>
          <w:szCs w:val="24"/>
          <w:lang w:eastAsia="de-DE"/>
        </w:rPr>
        <w:t>preis‘</w:t>
      </w:r>
      <w:proofErr w:type="spellEnd"/>
      <w:r w:rsidRPr="00FD56B4">
        <w:rPr>
          <w:rFonts w:eastAsia="Times New Roman"/>
          <w:szCs w:val="24"/>
          <w:lang w:eastAsia="de-DE"/>
        </w:rPr>
        <w:t xml:space="preserve"> ich selbst für Leiden:</w:t>
      </w:r>
      <w:r w:rsidRPr="00FD56B4">
        <w:rPr>
          <w:rFonts w:eastAsia="Times New Roman"/>
          <w:szCs w:val="24"/>
          <w:lang w:eastAsia="de-DE"/>
        </w:rPr>
        <w:br/>
        <w:t xml:space="preserve">Sie sind der Weg zu Freuden. </w:t>
      </w:r>
    </w:p>
    <w:p w14:paraId="1F548137" w14:textId="77777777" w:rsidR="00F02103" w:rsidRDefault="00F02103" w:rsidP="00F02103">
      <w:pPr>
        <w:pStyle w:val="berschrift1"/>
      </w:pPr>
      <w:r w:rsidRPr="00FD56B4">
        <w:t>Wie schnell verfließen sie, wie schnell</w:t>
      </w:r>
    </w:p>
    <w:p w14:paraId="07EDECE1"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Wie schnell verfließen sie, wie schnell</w:t>
      </w:r>
      <w:r w:rsidRPr="00FD56B4">
        <w:rPr>
          <w:rFonts w:eastAsia="Times New Roman"/>
          <w:szCs w:val="24"/>
          <w:lang w:eastAsia="de-DE"/>
        </w:rPr>
        <w:br/>
        <w:t xml:space="preserve">Die uns </w:t>
      </w:r>
      <w:proofErr w:type="spellStart"/>
      <w:r w:rsidRPr="00FD56B4">
        <w:rPr>
          <w:rFonts w:eastAsia="Times New Roman"/>
          <w:szCs w:val="24"/>
          <w:lang w:eastAsia="de-DE"/>
        </w:rPr>
        <w:t>geliehnen</w:t>
      </w:r>
      <w:proofErr w:type="spellEnd"/>
      <w:r w:rsidRPr="00FD56B4">
        <w:rPr>
          <w:rFonts w:eastAsia="Times New Roman"/>
          <w:szCs w:val="24"/>
          <w:lang w:eastAsia="de-DE"/>
        </w:rPr>
        <w:t xml:space="preserve"> Jahre!</w:t>
      </w:r>
      <w:r w:rsidRPr="00FD56B4">
        <w:rPr>
          <w:rFonts w:eastAsia="Times New Roman"/>
          <w:szCs w:val="24"/>
          <w:lang w:eastAsia="de-DE"/>
        </w:rPr>
        <w:br/>
        <w:t>Dem Frommen ist die Aussicht hell,</w:t>
      </w:r>
      <w:r w:rsidRPr="00FD56B4">
        <w:rPr>
          <w:rFonts w:eastAsia="Times New Roman"/>
          <w:szCs w:val="24"/>
          <w:lang w:eastAsia="de-DE"/>
        </w:rPr>
        <w:br/>
        <w:t>Er blicket seine Bahre,</w:t>
      </w:r>
      <w:r w:rsidRPr="00FD56B4">
        <w:rPr>
          <w:rFonts w:eastAsia="Times New Roman"/>
          <w:szCs w:val="24"/>
          <w:lang w:eastAsia="de-DE"/>
        </w:rPr>
        <w:br/>
        <w:t>Wie seinen Freund, so treulich an,</w:t>
      </w:r>
      <w:r w:rsidRPr="00FD56B4">
        <w:rPr>
          <w:rFonts w:eastAsia="Times New Roman"/>
          <w:szCs w:val="24"/>
          <w:lang w:eastAsia="de-DE"/>
        </w:rPr>
        <w:br/>
        <w:t>Ist froh in dieser Welt, froh, wann</w:t>
      </w:r>
      <w:r w:rsidRPr="00FD56B4">
        <w:rPr>
          <w:rFonts w:eastAsia="Times New Roman"/>
          <w:szCs w:val="24"/>
          <w:lang w:eastAsia="de-DE"/>
        </w:rPr>
        <w:br/>
        <w:t>Sein Gott hinaus ihn winket.</w:t>
      </w:r>
    </w:p>
    <w:p w14:paraId="4DA53BAB"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Die Jahre dieser Pilgerzeit</w:t>
      </w:r>
      <w:r w:rsidRPr="00FD56B4">
        <w:rPr>
          <w:rFonts w:eastAsia="Times New Roman"/>
          <w:szCs w:val="24"/>
          <w:lang w:eastAsia="de-DE"/>
        </w:rPr>
        <w:br/>
        <w:t>Sind uns zum Heil gegeben;</w:t>
      </w:r>
      <w:r w:rsidRPr="00FD56B4">
        <w:rPr>
          <w:rFonts w:eastAsia="Times New Roman"/>
          <w:szCs w:val="24"/>
          <w:lang w:eastAsia="de-DE"/>
        </w:rPr>
        <w:br/>
        <w:t>Wir sollen mit Zufriedenheit</w:t>
      </w:r>
      <w:r w:rsidRPr="00FD56B4">
        <w:rPr>
          <w:rFonts w:eastAsia="Times New Roman"/>
          <w:szCs w:val="24"/>
          <w:lang w:eastAsia="de-DE"/>
        </w:rPr>
        <w:br/>
        <w:t>Nach weiser Tugend streben;</w:t>
      </w:r>
      <w:r w:rsidRPr="00FD56B4">
        <w:rPr>
          <w:rFonts w:eastAsia="Times New Roman"/>
          <w:szCs w:val="24"/>
          <w:lang w:eastAsia="de-DE"/>
        </w:rPr>
        <w:br/>
        <w:t xml:space="preserve">Uns jeder Gabe Gottes </w:t>
      </w:r>
      <w:proofErr w:type="spellStart"/>
      <w:r w:rsidRPr="00FD56B4">
        <w:rPr>
          <w:rFonts w:eastAsia="Times New Roman"/>
          <w:szCs w:val="24"/>
          <w:lang w:eastAsia="de-DE"/>
        </w:rPr>
        <w:t>freun</w:t>
      </w:r>
      <w:proofErr w:type="spellEnd"/>
      <w:r w:rsidRPr="00FD56B4">
        <w:rPr>
          <w:rFonts w:eastAsia="Times New Roman"/>
          <w:szCs w:val="24"/>
          <w:lang w:eastAsia="de-DE"/>
        </w:rPr>
        <w:t>,</w:t>
      </w:r>
      <w:r w:rsidRPr="00FD56B4">
        <w:rPr>
          <w:rFonts w:eastAsia="Times New Roman"/>
          <w:szCs w:val="24"/>
          <w:lang w:eastAsia="de-DE"/>
        </w:rPr>
        <w:br/>
        <w:t xml:space="preserve">Ihm unsre ganze Seele </w:t>
      </w:r>
      <w:proofErr w:type="spellStart"/>
      <w:r w:rsidRPr="00FD56B4">
        <w:rPr>
          <w:rFonts w:eastAsia="Times New Roman"/>
          <w:szCs w:val="24"/>
          <w:lang w:eastAsia="de-DE"/>
        </w:rPr>
        <w:t>weihn</w:t>
      </w:r>
      <w:proofErr w:type="spellEnd"/>
      <w:r w:rsidRPr="00FD56B4">
        <w:rPr>
          <w:rFonts w:eastAsia="Times New Roman"/>
          <w:szCs w:val="24"/>
          <w:lang w:eastAsia="de-DE"/>
        </w:rPr>
        <w:t>,</w:t>
      </w:r>
      <w:r w:rsidRPr="00FD56B4">
        <w:rPr>
          <w:rFonts w:eastAsia="Times New Roman"/>
          <w:szCs w:val="24"/>
          <w:lang w:eastAsia="de-DE"/>
        </w:rPr>
        <w:br/>
        <w:t>Wie er die Menschen lieben.</w:t>
      </w:r>
    </w:p>
    <w:p w14:paraId="56EEF758"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Wenn wir sein göttliches Gebot</w:t>
      </w:r>
      <w:r w:rsidRPr="00FD56B4">
        <w:rPr>
          <w:rFonts w:eastAsia="Times New Roman"/>
          <w:szCs w:val="24"/>
          <w:lang w:eastAsia="de-DE"/>
        </w:rPr>
        <w:br/>
        <w:t>Gern zu befolgen eilen,</w:t>
      </w:r>
      <w:r w:rsidRPr="00FD56B4">
        <w:rPr>
          <w:rFonts w:eastAsia="Times New Roman"/>
          <w:szCs w:val="24"/>
          <w:lang w:eastAsia="de-DE"/>
        </w:rPr>
        <w:br/>
        <w:t>Wird er durch einen sanften Tod</w:t>
      </w:r>
      <w:r w:rsidRPr="00FD56B4">
        <w:rPr>
          <w:rFonts w:eastAsia="Times New Roman"/>
          <w:szCs w:val="24"/>
          <w:lang w:eastAsia="de-DE"/>
        </w:rPr>
        <w:br/>
        <w:t>Uns neues Glück erteilen;</w:t>
      </w:r>
      <w:r w:rsidRPr="00FD56B4">
        <w:rPr>
          <w:rFonts w:eastAsia="Times New Roman"/>
          <w:szCs w:val="24"/>
          <w:lang w:eastAsia="de-DE"/>
        </w:rPr>
        <w:br/>
        <w:t xml:space="preserve">Zu </w:t>
      </w:r>
      <w:proofErr w:type="spellStart"/>
      <w:r w:rsidRPr="00FD56B4">
        <w:rPr>
          <w:rFonts w:eastAsia="Times New Roman"/>
          <w:szCs w:val="24"/>
          <w:lang w:eastAsia="de-DE"/>
        </w:rPr>
        <w:t>höhern</w:t>
      </w:r>
      <w:proofErr w:type="spellEnd"/>
      <w:r w:rsidRPr="00FD56B4">
        <w:rPr>
          <w:rFonts w:eastAsia="Times New Roman"/>
          <w:szCs w:val="24"/>
          <w:lang w:eastAsia="de-DE"/>
        </w:rPr>
        <w:t xml:space="preserve"> Freuden gehen wir</w:t>
      </w:r>
      <w:r w:rsidRPr="00FD56B4">
        <w:rPr>
          <w:rFonts w:eastAsia="Times New Roman"/>
          <w:szCs w:val="24"/>
          <w:lang w:eastAsia="de-DE"/>
        </w:rPr>
        <w:br/>
        <w:t xml:space="preserve">Durchs </w:t>
      </w:r>
      <w:proofErr w:type="spellStart"/>
      <w:r w:rsidRPr="00FD56B4">
        <w:rPr>
          <w:rFonts w:eastAsia="Times New Roman"/>
          <w:szCs w:val="24"/>
          <w:lang w:eastAsia="de-DE"/>
        </w:rPr>
        <w:t>Todestal</w:t>
      </w:r>
      <w:proofErr w:type="spellEnd"/>
      <w:r w:rsidRPr="00FD56B4">
        <w:rPr>
          <w:rFonts w:eastAsia="Times New Roman"/>
          <w:szCs w:val="24"/>
          <w:lang w:eastAsia="de-DE"/>
        </w:rPr>
        <w:t>, wenn wir schon hier</w:t>
      </w:r>
      <w:r w:rsidRPr="00FD56B4">
        <w:rPr>
          <w:rFonts w:eastAsia="Times New Roman"/>
          <w:szCs w:val="24"/>
          <w:lang w:eastAsia="de-DE"/>
        </w:rPr>
        <w:br/>
        <w:t>Die Tugend freudig übten.</w:t>
      </w:r>
    </w:p>
    <w:p w14:paraId="2893DE36"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 xml:space="preserve">Der </w:t>
      </w:r>
      <w:proofErr w:type="spellStart"/>
      <w:r w:rsidRPr="00FD56B4">
        <w:rPr>
          <w:rFonts w:eastAsia="Times New Roman"/>
          <w:szCs w:val="24"/>
          <w:lang w:eastAsia="de-DE"/>
        </w:rPr>
        <w:t>Treubefundne</w:t>
      </w:r>
      <w:proofErr w:type="spellEnd"/>
      <w:r w:rsidRPr="00FD56B4">
        <w:rPr>
          <w:rFonts w:eastAsia="Times New Roman"/>
          <w:szCs w:val="24"/>
          <w:lang w:eastAsia="de-DE"/>
        </w:rPr>
        <w:t xml:space="preserve"> jauchzt nun da,</w:t>
      </w:r>
      <w:r w:rsidRPr="00FD56B4">
        <w:rPr>
          <w:rFonts w:eastAsia="Times New Roman"/>
          <w:szCs w:val="24"/>
          <w:lang w:eastAsia="de-DE"/>
        </w:rPr>
        <w:br/>
        <w:t>Wo ewig Freude wohnet,</w:t>
      </w:r>
      <w:r w:rsidRPr="00FD56B4">
        <w:rPr>
          <w:rFonts w:eastAsia="Times New Roman"/>
          <w:szCs w:val="24"/>
          <w:lang w:eastAsia="de-DE"/>
        </w:rPr>
        <w:br/>
        <w:t>Und ist des Frommen Stunde nah,</w:t>
      </w:r>
      <w:r w:rsidRPr="00FD56B4">
        <w:rPr>
          <w:rFonts w:eastAsia="Times New Roman"/>
          <w:szCs w:val="24"/>
          <w:lang w:eastAsia="de-DE"/>
        </w:rPr>
        <w:br/>
        <w:t xml:space="preserve">Die sein </w:t>
      </w:r>
      <w:proofErr w:type="spellStart"/>
      <w:r w:rsidRPr="00FD56B4">
        <w:rPr>
          <w:rFonts w:eastAsia="Times New Roman"/>
          <w:szCs w:val="24"/>
          <w:lang w:eastAsia="de-DE"/>
        </w:rPr>
        <w:t>Vertraun</w:t>
      </w:r>
      <w:proofErr w:type="spellEnd"/>
      <w:r w:rsidRPr="00FD56B4">
        <w:rPr>
          <w:rFonts w:eastAsia="Times New Roman"/>
          <w:szCs w:val="24"/>
          <w:lang w:eastAsia="de-DE"/>
        </w:rPr>
        <w:t xml:space="preserve"> belohnet;</w:t>
      </w:r>
      <w:r w:rsidRPr="00FD56B4">
        <w:rPr>
          <w:rFonts w:eastAsia="Times New Roman"/>
          <w:szCs w:val="24"/>
          <w:lang w:eastAsia="de-DE"/>
        </w:rPr>
        <w:br/>
        <w:t>Die zu der kalten Todesgruft –</w:t>
      </w:r>
      <w:r w:rsidRPr="00FD56B4">
        <w:rPr>
          <w:rFonts w:eastAsia="Times New Roman"/>
          <w:szCs w:val="24"/>
          <w:lang w:eastAsia="de-DE"/>
        </w:rPr>
        <w:br/>
        <w:t>Nein! – zu dem bessern Leben ruft,</w:t>
      </w:r>
      <w:r w:rsidRPr="00FD56B4">
        <w:rPr>
          <w:rFonts w:eastAsia="Times New Roman"/>
          <w:szCs w:val="24"/>
          <w:lang w:eastAsia="de-DE"/>
        </w:rPr>
        <w:br/>
        <w:t xml:space="preserve">Wie froh kann er entschlummern! </w:t>
      </w:r>
    </w:p>
    <w:p w14:paraId="4BC07F07"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Ja, dieser Stunde harr auch ich</w:t>
      </w:r>
      <w:r w:rsidRPr="00FD56B4">
        <w:rPr>
          <w:rFonts w:eastAsia="Times New Roman"/>
          <w:szCs w:val="24"/>
          <w:lang w:eastAsia="de-DE"/>
        </w:rPr>
        <w:br/>
        <w:t>Mit hoffnungsvoller Seele;</w:t>
      </w:r>
      <w:r w:rsidRPr="00FD56B4">
        <w:rPr>
          <w:rFonts w:eastAsia="Times New Roman"/>
          <w:szCs w:val="24"/>
          <w:lang w:eastAsia="de-DE"/>
        </w:rPr>
        <w:br/>
        <w:t>Sie führt zu einer Wonne mich,</w:t>
      </w:r>
      <w:r w:rsidRPr="00FD56B4">
        <w:rPr>
          <w:rFonts w:eastAsia="Times New Roman"/>
          <w:szCs w:val="24"/>
          <w:lang w:eastAsia="de-DE"/>
        </w:rPr>
        <w:br/>
        <w:t>Von der sich meine Seele</w:t>
      </w:r>
      <w:r w:rsidRPr="00FD56B4">
        <w:rPr>
          <w:rFonts w:eastAsia="Times New Roman"/>
          <w:szCs w:val="24"/>
          <w:lang w:eastAsia="de-DE"/>
        </w:rPr>
        <w:br/>
        <w:t>Nur schwach das Glück hier denken kann,</w:t>
      </w:r>
      <w:r w:rsidRPr="00FD56B4">
        <w:rPr>
          <w:rFonts w:eastAsia="Times New Roman"/>
          <w:szCs w:val="24"/>
          <w:lang w:eastAsia="de-DE"/>
        </w:rPr>
        <w:br/>
        <w:t>Das meiner wartet, und mir dann</w:t>
      </w:r>
      <w:r w:rsidRPr="00FD56B4">
        <w:rPr>
          <w:rFonts w:eastAsia="Times New Roman"/>
          <w:szCs w:val="24"/>
          <w:lang w:eastAsia="de-DE"/>
        </w:rPr>
        <w:br/>
        <w:t>Ein ewig Erbteil bleibet.</w:t>
      </w:r>
    </w:p>
    <w:p w14:paraId="32D61F56" w14:textId="77777777" w:rsidR="00F02103" w:rsidRDefault="00F02103" w:rsidP="00F02103">
      <w:pPr>
        <w:pStyle w:val="berschrift1"/>
      </w:pPr>
      <w:r w:rsidRPr="00FD56B4">
        <w:t>Zu dieses Lebens Sorgen</w:t>
      </w:r>
    </w:p>
    <w:p w14:paraId="5B7D0061"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Zu dieses Lebens Sorgen,</w:t>
      </w:r>
      <w:r w:rsidRPr="00FD56B4">
        <w:rPr>
          <w:rFonts w:eastAsia="Times New Roman"/>
          <w:szCs w:val="24"/>
          <w:lang w:eastAsia="de-DE"/>
        </w:rPr>
        <w:br/>
        <w:t>Der neuen Tagespflicht,</w:t>
      </w:r>
      <w:r w:rsidRPr="00FD56B4">
        <w:rPr>
          <w:rFonts w:eastAsia="Times New Roman"/>
          <w:szCs w:val="24"/>
          <w:lang w:eastAsia="de-DE"/>
        </w:rPr>
        <w:br/>
        <w:t>Weckt mich der junge Morgen;</w:t>
      </w:r>
      <w:r w:rsidRPr="00FD56B4">
        <w:rPr>
          <w:rFonts w:eastAsia="Times New Roman"/>
          <w:szCs w:val="24"/>
          <w:lang w:eastAsia="de-DE"/>
        </w:rPr>
        <w:br/>
        <w:t>Allein ich zage nicht.</w:t>
      </w:r>
      <w:r w:rsidRPr="00FD56B4">
        <w:rPr>
          <w:rFonts w:eastAsia="Times New Roman"/>
          <w:szCs w:val="24"/>
          <w:lang w:eastAsia="de-DE"/>
        </w:rPr>
        <w:br/>
        <w:t>des guten Vaters Treu,</w:t>
      </w:r>
      <w:r w:rsidRPr="00FD56B4">
        <w:rPr>
          <w:rFonts w:eastAsia="Times New Roman"/>
          <w:szCs w:val="24"/>
          <w:lang w:eastAsia="de-DE"/>
        </w:rPr>
        <w:br/>
        <w:t>Die mich im Schlaf bedeckte,</w:t>
      </w:r>
      <w:r w:rsidRPr="00FD56B4">
        <w:rPr>
          <w:rFonts w:eastAsia="Times New Roman"/>
          <w:szCs w:val="24"/>
          <w:lang w:eastAsia="de-DE"/>
        </w:rPr>
        <w:br/>
        <w:t>Dass mich kein Unfall weckte,</w:t>
      </w:r>
      <w:r w:rsidRPr="00FD56B4">
        <w:rPr>
          <w:rFonts w:eastAsia="Times New Roman"/>
          <w:szCs w:val="24"/>
          <w:lang w:eastAsia="de-DE"/>
        </w:rPr>
        <w:br/>
        <w:t xml:space="preserve">Erwacht mit ihm aufs neu. </w:t>
      </w:r>
    </w:p>
    <w:p w14:paraId="658476C8"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Preis dir, du Gott der Gnade!</w:t>
      </w:r>
      <w:r w:rsidRPr="00FD56B4">
        <w:rPr>
          <w:rFonts w:eastAsia="Times New Roman"/>
          <w:szCs w:val="24"/>
          <w:lang w:eastAsia="de-DE"/>
        </w:rPr>
        <w:br/>
        <w:t>O leite mich, dein Kind,</w:t>
      </w:r>
      <w:r w:rsidRPr="00FD56B4">
        <w:rPr>
          <w:rFonts w:eastAsia="Times New Roman"/>
          <w:szCs w:val="24"/>
          <w:lang w:eastAsia="de-DE"/>
        </w:rPr>
        <w:br/>
        <w:t>Auch heut auf solche Pfade,</w:t>
      </w:r>
      <w:r w:rsidRPr="00FD56B4">
        <w:rPr>
          <w:rFonts w:eastAsia="Times New Roman"/>
          <w:szCs w:val="24"/>
          <w:lang w:eastAsia="de-DE"/>
        </w:rPr>
        <w:br/>
        <w:t>Die dir gefällig sind!</w:t>
      </w:r>
      <w:r w:rsidRPr="00FD56B4">
        <w:rPr>
          <w:rFonts w:eastAsia="Times New Roman"/>
          <w:szCs w:val="24"/>
          <w:lang w:eastAsia="de-DE"/>
        </w:rPr>
        <w:br/>
        <w:t>Gib mir Gelegenheit</w:t>
      </w:r>
      <w:r w:rsidRPr="00FD56B4">
        <w:rPr>
          <w:rFonts w:eastAsia="Times New Roman"/>
          <w:szCs w:val="24"/>
          <w:lang w:eastAsia="de-DE"/>
        </w:rPr>
        <w:br/>
        <w:t>Viel Gutes auszurichten,</w:t>
      </w:r>
      <w:r w:rsidRPr="00FD56B4">
        <w:rPr>
          <w:rFonts w:eastAsia="Times New Roman"/>
          <w:szCs w:val="24"/>
          <w:lang w:eastAsia="de-DE"/>
        </w:rPr>
        <w:br/>
        <w:t>Und zu den schwersten Pflichten</w:t>
      </w:r>
      <w:r w:rsidRPr="00FD56B4">
        <w:rPr>
          <w:rFonts w:eastAsia="Times New Roman"/>
          <w:szCs w:val="24"/>
          <w:lang w:eastAsia="de-DE"/>
        </w:rPr>
        <w:br/>
        <w:t xml:space="preserve">Lust, Mut und Tätigkeit! </w:t>
      </w:r>
    </w:p>
    <w:p w14:paraId="25CDC5ED" w14:textId="77777777" w:rsidR="00F02103" w:rsidRPr="00FD56B4" w:rsidRDefault="00F02103" w:rsidP="00F02103">
      <w:pPr>
        <w:spacing w:before="100" w:beforeAutospacing="1" w:after="100" w:afterAutospacing="1" w:line="240" w:lineRule="auto"/>
        <w:rPr>
          <w:rFonts w:eastAsia="Times New Roman"/>
          <w:szCs w:val="24"/>
          <w:lang w:eastAsia="de-DE"/>
        </w:rPr>
      </w:pPr>
      <w:r w:rsidRPr="00FD56B4">
        <w:rPr>
          <w:rFonts w:eastAsia="Times New Roman"/>
          <w:szCs w:val="24"/>
          <w:lang w:eastAsia="de-DE"/>
        </w:rPr>
        <w:t>Willst du mir Leiden schicken,</w:t>
      </w:r>
      <w:r w:rsidRPr="00FD56B4">
        <w:rPr>
          <w:rFonts w:eastAsia="Times New Roman"/>
          <w:szCs w:val="24"/>
          <w:lang w:eastAsia="de-DE"/>
        </w:rPr>
        <w:br/>
        <w:t>So lindre meinen Schmerz!</w:t>
      </w:r>
      <w:r w:rsidRPr="00FD56B4">
        <w:rPr>
          <w:rFonts w:eastAsia="Times New Roman"/>
          <w:szCs w:val="24"/>
          <w:lang w:eastAsia="de-DE"/>
        </w:rPr>
        <w:br/>
        <w:t>Soll mich ein Gut beglücken,</w:t>
      </w:r>
      <w:r w:rsidRPr="00FD56B4">
        <w:rPr>
          <w:rFonts w:eastAsia="Times New Roman"/>
          <w:szCs w:val="24"/>
          <w:lang w:eastAsia="de-DE"/>
        </w:rPr>
        <w:br/>
        <w:t>Gib mir ein dankbar Herz!</w:t>
      </w:r>
      <w:r w:rsidRPr="00FD56B4">
        <w:rPr>
          <w:rFonts w:eastAsia="Times New Roman"/>
          <w:szCs w:val="24"/>
          <w:lang w:eastAsia="de-DE"/>
        </w:rPr>
        <w:br/>
        <w:t>Soll meine Lebenszeit</w:t>
      </w:r>
      <w:r w:rsidRPr="00FD56B4">
        <w:rPr>
          <w:rFonts w:eastAsia="Times New Roman"/>
          <w:szCs w:val="24"/>
          <w:lang w:eastAsia="de-DE"/>
        </w:rPr>
        <w:br/>
        <w:t>Kurz oder lange währen;</w:t>
      </w:r>
      <w:r w:rsidRPr="00FD56B4">
        <w:rPr>
          <w:rFonts w:eastAsia="Times New Roman"/>
          <w:szCs w:val="24"/>
          <w:lang w:eastAsia="de-DE"/>
        </w:rPr>
        <w:br/>
        <w:t>Stets sei es dir zu Ehren</w:t>
      </w:r>
      <w:r w:rsidRPr="00FD56B4">
        <w:rPr>
          <w:rFonts w:eastAsia="Times New Roman"/>
          <w:szCs w:val="24"/>
          <w:lang w:eastAsia="de-DE"/>
        </w:rPr>
        <w:br/>
        <w:t xml:space="preserve">Und mir zur Seligkeit. </w:t>
      </w:r>
    </w:p>
    <w:p w14:paraId="49DAA816" w14:textId="77777777" w:rsidR="00F02103" w:rsidRDefault="00F02103">
      <w:pPr>
        <w:spacing w:after="0" w:line="240" w:lineRule="auto"/>
      </w:pPr>
    </w:p>
    <w:p w14:paraId="1DB9A01E" w14:textId="7B2EB4CA" w:rsidR="00BD71A4" w:rsidRDefault="00BD71A4">
      <w:pPr>
        <w:spacing w:after="0" w:line="240" w:lineRule="auto"/>
        <w:rPr>
          <w:rFonts w:eastAsia="Times New Roman"/>
          <w:b/>
          <w:bCs/>
          <w:color w:val="000000"/>
          <w:kern w:val="36"/>
          <w:sz w:val="36"/>
          <w:szCs w:val="48"/>
          <w:lang w:eastAsia="de-DE"/>
        </w:rPr>
      </w:pPr>
      <w:r>
        <w:br w:type="page"/>
      </w:r>
    </w:p>
    <w:p w14:paraId="75405EE2" w14:textId="77777777" w:rsidR="00D5498D" w:rsidRPr="00D5498D" w:rsidRDefault="00D5498D" w:rsidP="008E63BE">
      <w:pPr>
        <w:pStyle w:val="berschrift1"/>
      </w:pPr>
      <w:r w:rsidRPr="00D5498D">
        <w:t>Quellen:</w:t>
      </w:r>
    </w:p>
    <w:p w14:paraId="418508F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27B52E11"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CB50935"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782F179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41A8AD88"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7F1624B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F8BEA1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5A0F5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AF4852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1A61817" w14:textId="77777777" w:rsidR="00082307" w:rsidRDefault="00BD71A4" w:rsidP="00BD71A4">
      <w:pPr>
        <w:pStyle w:val="berschrift1"/>
      </w:pPr>
      <w:r>
        <w:t>Spendenaufruf</w:t>
      </w:r>
    </w:p>
    <w:p w14:paraId="3BF7172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140031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FC4687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CE8A3E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53E3B1E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12BAE9F"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3D6F83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48FCD90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71FB2B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61825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75E6FE5"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81303" w14:textId="77777777" w:rsidR="00BC753C" w:rsidRDefault="00BC753C" w:rsidP="00CA68D9">
      <w:pPr>
        <w:spacing w:after="0" w:line="240" w:lineRule="auto"/>
      </w:pPr>
      <w:r>
        <w:separator/>
      </w:r>
    </w:p>
  </w:endnote>
  <w:endnote w:type="continuationSeparator" w:id="0">
    <w:p w14:paraId="7A49627C" w14:textId="77777777" w:rsidR="00BC753C" w:rsidRDefault="00BC753C"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7FD8E" w14:textId="77777777" w:rsidR="00BC753C" w:rsidRDefault="00BC753C" w:rsidP="00CA68D9">
      <w:pPr>
        <w:spacing w:after="0" w:line="240" w:lineRule="auto"/>
      </w:pPr>
      <w:r>
        <w:separator/>
      </w:r>
    </w:p>
  </w:footnote>
  <w:footnote w:type="continuationSeparator" w:id="0">
    <w:p w14:paraId="752F2381" w14:textId="77777777" w:rsidR="00BC753C" w:rsidRDefault="00BC753C" w:rsidP="00CA68D9">
      <w:pPr>
        <w:spacing w:after="0" w:line="240" w:lineRule="auto"/>
      </w:pPr>
      <w:r>
        <w:continuationSeparator/>
      </w:r>
    </w:p>
  </w:footnote>
  <w:footnote w:id="1">
    <w:p w14:paraId="245B8FA5" w14:textId="572A0200" w:rsidR="000C1766" w:rsidRDefault="000C1766">
      <w:pPr>
        <w:pStyle w:val="Funotentext"/>
      </w:pPr>
      <w:r>
        <w:rPr>
          <w:rStyle w:val="Funotenzeichen"/>
        </w:rPr>
        <w:footnoteRef/>
      </w:r>
      <w:r>
        <w:t xml:space="preserve"> jetzt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103"/>
    <w:rsid w:val="000700B0"/>
    <w:rsid w:val="00082307"/>
    <w:rsid w:val="000C1766"/>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96532"/>
    <w:rsid w:val="003E100C"/>
    <w:rsid w:val="003F151C"/>
    <w:rsid w:val="00493B65"/>
    <w:rsid w:val="00495DCF"/>
    <w:rsid w:val="0050276E"/>
    <w:rsid w:val="00537F59"/>
    <w:rsid w:val="00636F93"/>
    <w:rsid w:val="00642C46"/>
    <w:rsid w:val="006E6CAE"/>
    <w:rsid w:val="007106F4"/>
    <w:rsid w:val="007166CE"/>
    <w:rsid w:val="00737EF6"/>
    <w:rsid w:val="00760119"/>
    <w:rsid w:val="007E1779"/>
    <w:rsid w:val="0083667B"/>
    <w:rsid w:val="00854C8A"/>
    <w:rsid w:val="00883D4B"/>
    <w:rsid w:val="008D7463"/>
    <w:rsid w:val="008E417E"/>
    <w:rsid w:val="008E63BE"/>
    <w:rsid w:val="009A19EB"/>
    <w:rsid w:val="009B322A"/>
    <w:rsid w:val="009F720B"/>
    <w:rsid w:val="00A8716C"/>
    <w:rsid w:val="00B365E5"/>
    <w:rsid w:val="00B928DD"/>
    <w:rsid w:val="00BC753C"/>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02103"/>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8845"/>
  <w15:chartTrackingRefBased/>
  <w15:docId w15:val="{862B481A-60A1-43A9-B515-49B4F485E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19</Pages>
  <Words>3045</Words>
  <Characters>19188</Characters>
  <Application>Microsoft Office Word</Application>
  <DocSecurity>0</DocSecurity>
  <Lines>159</Lines>
  <Paragraphs>44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22189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Recke, Elisabeth von der</dc:creator>
  <cp:keywords/>
  <dc:description/>
  <cp:lastModifiedBy>webmaster@glaubensstimme.de</cp:lastModifiedBy>
  <cp:revision>3</cp:revision>
  <dcterms:created xsi:type="dcterms:W3CDTF">2022-11-06T07:41:00Z</dcterms:created>
  <dcterms:modified xsi:type="dcterms:W3CDTF">2022-11-06T18:10:00Z</dcterms:modified>
  <dc:language>de</dc:language>
</cp:coreProperties>
</file>